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097F1" w14:textId="77777777" w:rsidR="00BD1179" w:rsidRDefault="00BD1179" w:rsidP="00A00204">
      <w:pPr>
        <w:spacing w:before="240" w:beforeAutospacing="0" w:after="240" w:afterAutospac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C03564A" w14:textId="77777777" w:rsidR="00A00204" w:rsidRPr="00A00204" w:rsidRDefault="00A00204" w:rsidP="00A00204">
      <w:pPr>
        <w:spacing w:before="240" w:beforeAutospacing="0" w:after="240" w:afterAutospacing="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Приложение 1  </w:t>
      </w:r>
    </w:p>
    <w:p w14:paraId="77121E62" w14:textId="77777777" w:rsidR="00A00204" w:rsidRPr="00A00204" w:rsidRDefault="00A00204" w:rsidP="00A00204">
      <w:pPr>
        <w:spacing w:before="240" w:beforeAutospacing="0" w:after="240" w:afterAutospacing="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к ООП НОО </w:t>
      </w:r>
    </w:p>
    <w:p w14:paraId="0D249D13" w14:textId="77777777" w:rsidR="00A00204" w:rsidRPr="00A00204" w:rsidRDefault="00A00204" w:rsidP="00A00204">
      <w:pPr>
        <w:autoSpaceDE w:val="0"/>
        <w:autoSpaceDN w:val="0"/>
        <w:adjustRightInd w:val="0"/>
        <w:spacing w:before="240" w:beforeAutospacing="0" w:after="240" w:afterAutospacing="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УТВЕРЖДЕНО</w:t>
      </w:r>
    </w:p>
    <w:p w14:paraId="50AAA4F6" w14:textId="77777777" w:rsidR="00A00204" w:rsidRPr="00A00204" w:rsidRDefault="00A00204" w:rsidP="00A00204">
      <w:pPr>
        <w:autoSpaceDE w:val="0"/>
        <w:autoSpaceDN w:val="0"/>
        <w:adjustRightInd w:val="0"/>
        <w:spacing w:before="240" w:beforeAutospacing="0" w:after="240" w:afterAutospacing="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приказом директора </w:t>
      </w:r>
    </w:p>
    <w:p w14:paraId="3D876103" w14:textId="77777777" w:rsidR="00A00204" w:rsidRPr="00A00204" w:rsidRDefault="00A00204" w:rsidP="00A00204">
      <w:pPr>
        <w:autoSpaceDE w:val="0"/>
        <w:autoSpaceDN w:val="0"/>
        <w:adjustRightInd w:val="0"/>
        <w:spacing w:before="240" w:beforeAutospacing="0" w:after="240" w:afterAutospacing="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школы от 29.08.2025 г. № 159</w:t>
      </w:r>
    </w:p>
    <w:p w14:paraId="0DA17C4C" w14:textId="77777777" w:rsidR="00A00204" w:rsidRPr="00A00204" w:rsidRDefault="00A00204" w:rsidP="00A00204">
      <w:pPr>
        <w:spacing w:after="0"/>
        <w:jc w:val="center"/>
        <w:rPr>
          <w:lang w:val="ru-RU"/>
        </w:rPr>
      </w:pPr>
    </w:p>
    <w:p w14:paraId="072A18AD" w14:textId="77777777" w:rsidR="00A00204" w:rsidRPr="00A00204" w:rsidRDefault="00A00204" w:rsidP="00A00204">
      <w:pPr>
        <w:spacing w:after="0"/>
        <w:jc w:val="center"/>
        <w:rPr>
          <w:lang w:val="ru-RU"/>
        </w:rPr>
      </w:pPr>
    </w:p>
    <w:p w14:paraId="750146A3" w14:textId="77777777" w:rsidR="00A00204" w:rsidRPr="00A00204" w:rsidRDefault="00A00204" w:rsidP="00A00204">
      <w:pPr>
        <w:spacing w:after="0"/>
        <w:jc w:val="center"/>
        <w:rPr>
          <w:lang w:val="ru-RU"/>
        </w:rPr>
      </w:pPr>
    </w:p>
    <w:p w14:paraId="4CFFD858" w14:textId="77777777" w:rsidR="00A00204" w:rsidRPr="00A00204" w:rsidRDefault="00A00204" w:rsidP="00A00204">
      <w:pPr>
        <w:spacing w:after="0"/>
        <w:jc w:val="center"/>
        <w:rPr>
          <w:lang w:val="ru-RU"/>
        </w:rPr>
      </w:pPr>
    </w:p>
    <w:p w14:paraId="7041AAD9" w14:textId="77777777" w:rsidR="00A00204" w:rsidRPr="00A00204" w:rsidRDefault="00A00204" w:rsidP="00A00204">
      <w:pPr>
        <w:spacing w:after="0"/>
        <w:rPr>
          <w:lang w:val="ru-RU"/>
        </w:rPr>
      </w:pPr>
    </w:p>
    <w:p w14:paraId="2244301C" w14:textId="77777777" w:rsidR="00A00204" w:rsidRPr="00A00204" w:rsidRDefault="00A00204" w:rsidP="00A00204">
      <w:pPr>
        <w:spacing w:after="0"/>
        <w:jc w:val="center"/>
        <w:rPr>
          <w:lang w:val="ru-RU"/>
        </w:rPr>
      </w:pPr>
    </w:p>
    <w:p w14:paraId="2CF65D97" w14:textId="793194FA" w:rsidR="00A00204" w:rsidRPr="00A00204" w:rsidRDefault="00A00204" w:rsidP="00A0020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Рабочая программа </w:t>
      </w:r>
      <w:r w:rsidR="00F955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учебного </w:t>
      </w:r>
      <w:r w:rsidRPr="00A00204">
        <w:rPr>
          <w:rFonts w:ascii="Times New Roman" w:hAnsi="Times New Roman" w:cs="Times New Roman"/>
          <w:b/>
          <w:bCs/>
          <w:sz w:val="28"/>
          <w:szCs w:val="28"/>
          <w:lang w:val="ru-RU"/>
        </w:rPr>
        <w:t>курса внеурочной деятельности</w:t>
      </w:r>
    </w:p>
    <w:p w14:paraId="02714546" w14:textId="4A39A4E1" w:rsidR="00A00204" w:rsidRPr="00A00204" w:rsidRDefault="00A00204" w:rsidP="00A0020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Занимательный русский язык</w:t>
      </w:r>
      <w:r w:rsidRPr="00A00204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4E7B329F" w14:textId="77777777" w:rsidR="00A00204" w:rsidRPr="00A00204" w:rsidRDefault="00A00204" w:rsidP="00A0020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00204">
        <w:rPr>
          <w:rFonts w:ascii="Times New Roman" w:hAnsi="Times New Roman" w:cs="Times New Roman"/>
          <w:b/>
          <w:bCs/>
          <w:sz w:val="28"/>
          <w:szCs w:val="28"/>
          <w:lang w:val="ru-RU"/>
        </w:rPr>
        <w:t>(для обучающихся 1–4  классов)</w:t>
      </w:r>
    </w:p>
    <w:p w14:paraId="4D38CF6A" w14:textId="1779E9E1" w:rsidR="00673282" w:rsidRDefault="00673282" w:rsidP="00673282">
      <w:pPr>
        <w:spacing w:line="360" w:lineRule="auto"/>
        <w:ind w:right="4"/>
        <w:jc w:val="center"/>
        <w:rPr>
          <w:rFonts w:ascii="Times New Roman" w:hAnsi="Times New Roman" w:cs="Times New Roman"/>
          <w:b/>
          <w:sz w:val="40"/>
          <w:lang w:val="ru-RU"/>
        </w:rPr>
      </w:pPr>
    </w:p>
    <w:p w14:paraId="3B0E2472" w14:textId="2898FCBC" w:rsidR="00673282" w:rsidRDefault="00673282" w:rsidP="00673282">
      <w:pPr>
        <w:spacing w:line="360" w:lineRule="auto"/>
        <w:ind w:right="4"/>
        <w:jc w:val="center"/>
        <w:rPr>
          <w:rFonts w:ascii="Times New Roman" w:hAnsi="Times New Roman" w:cs="Times New Roman"/>
          <w:b/>
          <w:sz w:val="40"/>
          <w:lang w:val="ru-RU"/>
        </w:rPr>
      </w:pPr>
    </w:p>
    <w:p w14:paraId="1024918A" w14:textId="65F01B6B" w:rsidR="00673282" w:rsidRDefault="00673282" w:rsidP="00673282">
      <w:pPr>
        <w:spacing w:line="360" w:lineRule="auto"/>
        <w:ind w:right="4"/>
        <w:jc w:val="center"/>
        <w:rPr>
          <w:rFonts w:ascii="Times New Roman" w:hAnsi="Times New Roman" w:cs="Times New Roman"/>
          <w:b/>
          <w:sz w:val="40"/>
          <w:lang w:val="ru-RU"/>
        </w:rPr>
      </w:pPr>
    </w:p>
    <w:p w14:paraId="4758D23B" w14:textId="3585ECAA" w:rsidR="00673282" w:rsidRDefault="00673282" w:rsidP="00673282">
      <w:pPr>
        <w:spacing w:line="360" w:lineRule="auto"/>
        <w:ind w:right="4"/>
        <w:jc w:val="center"/>
        <w:rPr>
          <w:rFonts w:ascii="Times New Roman" w:hAnsi="Times New Roman" w:cs="Times New Roman"/>
          <w:b/>
          <w:sz w:val="40"/>
          <w:lang w:val="ru-RU"/>
        </w:rPr>
      </w:pPr>
    </w:p>
    <w:p w14:paraId="6DD4F751" w14:textId="1E20DC28" w:rsidR="00673282" w:rsidRDefault="00673282" w:rsidP="00673282">
      <w:pPr>
        <w:spacing w:line="360" w:lineRule="auto"/>
        <w:ind w:right="4"/>
        <w:jc w:val="center"/>
        <w:rPr>
          <w:rFonts w:ascii="Times New Roman" w:hAnsi="Times New Roman" w:cs="Times New Roman"/>
          <w:b/>
          <w:sz w:val="40"/>
          <w:lang w:val="ru-RU"/>
        </w:rPr>
      </w:pPr>
    </w:p>
    <w:p w14:paraId="552A9A22" w14:textId="7E8D6166" w:rsidR="00673282" w:rsidRDefault="00673282" w:rsidP="00A00204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b/>
          <w:sz w:val="40"/>
          <w:lang w:val="ru-RU"/>
        </w:rPr>
      </w:pPr>
    </w:p>
    <w:p w14:paraId="1933AA8C" w14:textId="77777777" w:rsidR="00A00204" w:rsidRDefault="00A00204" w:rsidP="00A00204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b/>
          <w:sz w:val="40"/>
          <w:lang w:val="ru-RU"/>
        </w:rPr>
      </w:pPr>
    </w:p>
    <w:p w14:paraId="3D3062E7" w14:textId="77777777" w:rsidR="00A00204" w:rsidRDefault="00A00204" w:rsidP="00A00204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DE7973" w14:textId="41E5E54D" w:rsidR="00BD1179" w:rsidRDefault="00BD1179" w:rsidP="0067328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B9AA17A" w14:textId="77777777" w:rsidR="00BD1179" w:rsidRDefault="00BD1179" w:rsidP="0067328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5BCDBB6" w14:textId="77777777" w:rsidR="00BD1179" w:rsidRDefault="00BD1179" w:rsidP="00353159">
      <w:pPr>
        <w:pStyle w:val="a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A098404" w14:textId="77777777" w:rsidR="00A00204" w:rsidRPr="00A00204" w:rsidRDefault="00A00204" w:rsidP="00A00204">
      <w:pPr>
        <w:spacing w:line="264" w:lineRule="auto"/>
        <w:rPr>
          <w:rFonts w:ascii="Times New Roman" w:eastAsia="Calibri" w:hAnsi="Times New Roman" w:cs="Times New Roman"/>
          <w:lang w:val="ru-RU"/>
        </w:rPr>
      </w:pPr>
      <w:r w:rsidRPr="00A0020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СОДЕРЖАНИЕ УЧЕБНОГО КУРСА</w:t>
      </w:r>
    </w:p>
    <w:p w14:paraId="6A1A763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класс.</w:t>
      </w:r>
    </w:p>
    <w:p w14:paraId="1435802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383560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Вводное занятие.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Разыгрывание немых сцен. Сказка «Мир без слов». Звукоподражание и «теория ням-ням». Игры «Добавки», «Знаешь сам - расскажи нам».</w:t>
      </w:r>
    </w:p>
    <w:p w14:paraId="4087306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Страну Слов. Первые встречи.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«Слова – братья», «Эстафета». Разгадывание загадок. Сценка «Кто лишний». Головоломка «Ягоды». Рассказ «Снежные слова».</w:t>
      </w:r>
    </w:p>
    <w:p w14:paraId="1D593A5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Тема3 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тайнам волшебных слов.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</w:r>
    </w:p>
    <w:p w14:paraId="0320ABD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Выбор друзей в Стране Слов.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«Игры гномов». Игры «Доброе – злое», «Только хорошее». Конкурс на внимание и чистописание. Парад Добрых слов.</w:t>
      </w:r>
    </w:p>
    <w:p w14:paraId="176C6D4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несметным сокровищам Страны Слов.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Головоломка «Сколько родственников». Беседа о духовном богатстве и богатстве русского языка. Знакомство с толковым словарём. Конкурс на лучшее толкование слов. Игры «Назови по родству», «Кто больше?», «Цепочка слов».</w:t>
      </w:r>
    </w:p>
    <w:p w14:paraId="35AA374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Чудесные превращения слов.(1ч.)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 А. Шибаева «Буква заблудилась». Игры «Весёлые буквы», «Спрятавшееся слово». Инсценирование стихотворения А. Шибаева. </w:t>
      </w:r>
    </w:p>
    <w:p w14:paraId="5E16BB5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гости к Алфавиту. (1ч)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отрывка из книги С.Маршака «Весёлое путешествие от А до Я». Знакомство с орфографическим словарём. Пирамида «Всё на А». Сказка «Кутерьма». Игры «Волшебный колодец», «Помоги Р».</w:t>
      </w:r>
    </w:p>
    <w:p w14:paraId="291EB73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тайнам звуков и букв.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Разгадывание загадок. Тренировочные упражнения в произнесении звуков. Сказка «Лесной карнавал». Инсценирование стихотворения В. Суслова из книги «Трудные буквы».</w:t>
      </w:r>
    </w:p>
    <w:p w14:paraId="1A67064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Встреча с Радугой.(1ч.)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</w:t>
      </w:r>
    </w:p>
    <w:p w14:paraId="7D67C69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Страну Говорящих Скал.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тайнах рисуночного письма, о том, как наши предки научились писать и считать. Головоломка «Заколдованные слова»</w:t>
      </w:r>
    </w:p>
    <w:p w14:paraId="1139E2E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глубь веков на Машине времени.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том, как на свет появились первые родственники алфавита. Разгадывание ребусов.</w:t>
      </w:r>
    </w:p>
    <w:p w14:paraId="74C16D6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Королевстве Ошибок.(1ч.)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сказки. Прослушивание стихов и рассказов и работа по исправлению ошибок. Игра «Волшебная яблоня». Разыгрывание ситуаций.</w:t>
      </w:r>
    </w:p>
    <w:p w14:paraId="3B8E49C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Страну Слогов.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на внимание «Исправь ошибки». Хоровое декларирование. Разгадывание головоломки. Игра с мячом «Продолжи слово».</w:t>
      </w:r>
    </w:p>
    <w:p w14:paraId="5CB136D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Фокусник Ь(1ч.) </w:t>
      </w:r>
    </w:p>
    <w:p w14:paraId="15912D3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«Преврати слово Ребусы. Анаграммы.</w:t>
      </w:r>
    </w:p>
    <w:p w14:paraId="7D7FAA4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Неожиданная остановка в пути.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Проговаривание слов по слогам. Игры «Найди другое слово», «Пройди через ворота», «Найди пару». Рассказ учителя о речи.</w:t>
      </w:r>
    </w:p>
    <w:p w14:paraId="25B390A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удивительном городе Неслове.(1ч.)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словарём. Инсценирование рассказа «Незнакомое слово». Игры «Преврати буквы в слова», «Угадай слово». Разгадывание загадок. Головоломка «Перекрёсток».</w:t>
      </w:r>
    </w:p>
    <w:p w14:paraId="74C2097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«Крылатые» слова и выражения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(1ч.)</w:t>
      </w:r>
    </w:p>
    <w:p w14:paraId="52F3465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словарём. Разгадывание ребусов.</w:t>
      </w:r>
    </w:p>
    <w:p w14:paraId="59DF807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18.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Чудеса в Стране Слов.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Разгадывание ребусов. Многозначные слова. Угадывание слов по их значению. Разыгрывание сценок. Головоломка. Слова – синонимы.</w:t>
      </w:r>
    </w:p>
    <w:p w14:paraId="6E4FC91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19.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словам разнообразным, одинаковым, но разным.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– омонимы. Разгадывание загадок, шарад, ребусов. Инсценирование рассказов. Головоломка.</w:t>
      </w:r>
    </w:p>
    <w:p w14:paraId="05E2673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Слова-друзья. Слова-спорщики. (1ч).</w:t>
      </w:r>
    </w:p>
    <w:p w14:paraId="599ED6E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 антонимов и синонимов. Игра с мячом. Сочиняем сказку «Всё наоборот».</w:t>
      </w:r>
    </w:p>
    <w:p w14:paraId="3DA6B2D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21.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карнавале слов(1ч.).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словах-двойниках. Слова – омонимы. Прослушивание стихов и работа по их содержанию. Игры со словами – двойниками.</w:t>
      </w:r>
    </w:p>
    <w:p w14:paraId="3F28671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 22.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театре близнецов.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Головоломка «Начни и закончи К». Работа со словарём. Шутки – каламбуры. Сценки «Есть», «Чей нос». Конкурс загадок. </w:t>
      </w:r>
    </w:p>
    <w:p w14:paraId="0C075D3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23.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Конкурс знатоков.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«Узелки на память». Кроссворд «Конкурс знающих». Головоломка «дай толкование каждому слову». Игры с омонимами, омофонами.</w:t>
      </w:r>
    </w:p>
    <w:p w14:paraId="118F862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24.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Новое представление.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Инсценировка отрывка из сказки Н.Носова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друзей».</w:t>
      </w:r>
    </w:p>
    <w:p w14:paraId="4A1A867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25.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Необычный урок.(1ч.)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Головоломка «Все слова на А». Слова – антонимы (рассказ учителя). Игра «Угадай - ка!» со словами – антонимами. </w:t>
      </w:r>
    </w:p>
    <w:p w14:paraId="76A49C0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26.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Следопыты развлекают детей.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«Узелки на память» (повторение правил). Загадки, игры, пословицы, стихотворения с антонимами. Прослушивание сказок, рассказов.</w:t>
      </w:r>
    </w:p>
    <w:p w14:paraId="24039A5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27.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Клубе весёлых человечков(1ч.).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Головоломка «Начинай на А». Подбор синонимов и антонимов. Игра в омонимы. </w:t>
      </w:r>
    </w:p>
    <w:p w14:paraId="394563C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28.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словам – родственникам. Почему их так назвали? (2ч.)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</w:r>
    </w:p>
    <w:p w14:paraId="3612D25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29.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Экскурсия в прошлое.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 – архаизмы и историзмы (рассказ учителя). В «музее» древних слов.</w:t>
      </w:r>
    </w:p>
    <w:p w14:paraId="0B1D35A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30.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Полёт в будущее. (2ч.)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учителя о неологизмах. Игра «Угадай-ка». Узелки на память. Головоломка </w:t>
      </w:r>
    </w:p>
    <w:p w14:paraId="7A9FB814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31.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Итоговое занятие. (1ч.)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Разгадывание ребусов, загадок, шарад. Игры со словами синонимами, антонимами, омонимам. Инсценирование рассказов.</w:t>
      </w:r>
    </w:p>
    <w:p w14:paraId="5C65DFD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B49D9D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класс.</w:t>
      </w:r>
    </w:p>
    <w:p w14:paraId="6B3785B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C11B18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обходились без письма?(1 ч.)</w:t>
      </w:r>
    </w:p>
    <w:p w14:paraId="5DD5094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«напоминалок».</w:t>
      </w:r>
    </w:p>
    <w:p w14:paraId="50D18BD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1EF511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Древние письмена.(1ч.)</w:t>
      </w:r>
    </w:p>
    <w:p w14:paraId="250599F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Рисуночное письмо. Игра «Угадай символ». Сказка Р.Киплинга «Как было написано первое письмо». Иероглифы - «священные знаки.</w:t>
      </w:r>
    </w:p>
    <w:p w14:paraId="62F1948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8DC683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возникла наша письменность? (1 ч.)</w:t>
      </w:r>
    </w:p>
    <w:p w14:paraId="6A97105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Застывшие звуки. Финикийский алфавит. Греческий алфавит. Кириллица или глаголица? Творческое задание «Придумай свой алфавит».</w:t>
      </w:r>
    </w:p>
    <w:p w14:paraId="405BF92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3725BE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Меня зовут Фонема.(1 ч.)</w:t>
      </w:r>
    </w:p>
    <w:p w14:paraId="753CAE1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Звуки-смыслоразличители. Игра «Наперегонки». Стихотворение Б.Заходера «Кит и Кот». Фонемы гласные и согласные. Игры с фонемами. Разыгрывание стихотворения Н.Матвеева «Путаница».</w:t>
      </w:r>
    </w:p>
    <w:p w14:paraId="33EFAE4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CFCBDD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всех ли фонем есть буквы?(2 ч.)</w:t>
      </w:r>
    </w:p>
    <w:p w14:paraId="570CC7B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 учителя «Как рождаются звуки». Звонкие и глухие «двойняшки». Игра «Строим дом». О воображении. Стихотворение Б.Заходер «Моя Вообразилия». Звонкие и глухие «одиночки». Твёрдые и мягкие фонемы. Таинственная буква. Буква - подсказчица. Буква – помощница. Буквы – актёры. </w:t>
      </w:r>
    </w:p>
    <w:p w14:paraId="205677B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03AB4B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6.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«Ошибкоопасные» места. (3 ч.)</w:t>
      </w:r>
    </w:p>
    <w:p w14:paraId="5732B9A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«Зеркальные и незеркальные слова». Кому нужна зоркость? Отрывок из сказки Антуана де Сент-Экзюпери «Маленький принц». Орфографическая зоркость. Тренировочные упражнения.</w:t>
      </w:r>
    </w:p>
    <w:p w14:paraId="5008FCD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3D9387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7.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Тайны фонемы.(1 ч.)</w:t>
      </w:r>
    </w:p>
    <w:p w14:paraId="3F5753E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Чередование фонем. Ключ к тайнам фонемы. Заучивание песенки - «запоминалки». </w:t>
      </w:r>
    </w:p>
    <w:p w14:paraId="143B246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BF1636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8.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Опасные согласные. (1ч.)</w:t>
      </w:r>
    </w:p>
    <w:p w14:paraId="36805A2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</w:r>
    </w:p>
    <w:p w14:paraId="750ECF1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42CD35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9.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сцене гласные.(1 ч.)</w:t>
      </w:r>
    </w:p>
    <w:p w14:paraId="56B5A7C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Добрый «волшебник» - ударение. Игра «Поставь ударение». Гласные без хлопот! </w:t>
      </w:r>
    </w:p>
    <w:p w14:paraId="11F21C9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0408A0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10.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«Фонемы повелевают буквами».(1 ч.)</w:t>
      </w:r>
    </w:p>
    <w:p w14:paraId="16FC03F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Фонемное правило. Добро пожаловать, ь! Въезд воспрещён, но … не всегда! Игры со словами. Разгадывание ребусов. Тренировочные упражнения.</w:t>
      </w:r>
    </w:p>
    <w:p w14:paraId="5D30D0E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4CB144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11.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Ваши старые знакомые. Практическое занятие.(1 ч.)</w:t>
      </w:r>
    </w:p>
    <w:p w14:paraId="6DD5798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со словами с сочетаниями жи-щи, чу-щу, ча-ща, чк, чн, щн, нщ. Тренировочные упражнения. </w:t>
      </w:r>
    </w:p>
    <w:p w14:paraId="31A4F1F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FE2444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12.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Правила о непроизносимых согласных.(2 ч.)</w:t>
      </w:r>
    </w:p>
    <w:p w14:paraId="466130B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Песенки - «напоминайки». Тренировочные упражнения. Нефонемное правило. Игра «Вставь слова». Разбор стихотворения «Про солнце» С.Маршака. </w:t>
      </w:r>
    </w:p>
    <w:p w14:paraId="199640F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447C3F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13.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Волшебное средство – «самоинструкция».(2 ч.)</w:t>
      </w:r>
    </w:p>
    <w:p w14:paraId="40367C7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</w:r>
    </w:p>
    <w:p w14:paraId="05523DA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F14B1C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14.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Память и грамотность.(2 ч.)</w:t>
      </w:r>
    </w:p>
    <w:p w14:paraId="17F5AF6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памяти. Тренировка памяти на отрывках из литературных произведений. Зарядка для развития памяти. Разучивание песенки «напоминалки». План пересказа.</w:t>
      </w:r>
    </w:p>
    <w:p w14:paraId="4758046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6ACA28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15.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Строительная работа морфем.(2ч.)</w:t>
      </w:r>
    </w:p>
    <w:p w14:paraId="77E4E69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«Строительные блоки» для морфем. Приставкины «смыслиночки». Игра «Образуй слова». «Смыслиночки» суффиксов. «Смыслиночки» окончания. </w:t>
      </w:r>
    </w:p>
    <w:p w14:paraId="236F3A3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7D1970D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16.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Где же хранятся слова?(2 ч.)</w:t>
      </w:r>
    </w:p>
    <w:p w14:paraId="540B345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Копилки слов. Как найти слово в словаре? Лингвистика – наука о языке. Работа со словарями. </w:t>
      </w:r>
    </w:p>
    <w:p w14:paraId="4CE48D4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770BDCA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17.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Поговорим обо всех приставках сразу.(2ч.)</w:t>
      </w:r>
    </w:p>
    <w:p w14:paraId="1D1D4EB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«напоминайка». Игры и упражнения с приставками. </w:t>
      </w:r>
    </w:p>
    <w:p w14:paraId="0862483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D78DEC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18.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Слова – «родственники».(1 ч.)</w:t>
      </w:r>
    </w:p>
    <w:p w14:paraId="6107B47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Правильные корни и корни-уродцы. Секреты родственных слов. Игра «Третий лишний». Игра «Кто больше?». Работа с текстом. Тренировочные упражнения. </w:t>
      </w:r>
    </w:p>
    <w:p w14:paraId="7FA20A5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673D41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Кто командует корнями?(2 ч.)</w:t>
      </w:r>
    </w:p>
    <w:p w14:paraId="249D705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</w:p>
    <w:p w14:paraId="46ECAE7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0ED45A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20.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лезьте за словом в карман!»(1 ч.)</w:t>
      </w:r>
    </w:p>
    <w:p w14:paraId="2994C86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 </w:t>
      </w:r>
    </w:p>
    <w:p w14:paraId="4BD97AA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714420F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21.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«Пересаженные» корни.(2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ч.)</w:t>
      </w:r>
    </w:p>
    <w:p w14:paraId="5DB18B4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Старые знакомцы. Откуда пришли знакомые слова. Работа с словарём. Тренировочные упражнения. </w:t>
      </w:r>
    </w:p>
    <w:p w14:paraId="7F39243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E2E603D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22.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Итоговое занятие. Олимпиада.(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1ч.)</w:t>
      </w:r>
    </w:p>
    <w:p w14:paraId="642EE87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7699E59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класс.</w:t>
      </w:r>
    </w:p>
    <w:p w14:paraId="0908C39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0436E1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Сказочное царство слов.(1ч.)</w:t>
      </w:r>
    </w:p>
    <w:p w14:paraId="25E2343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 .</w:t>
      </w:r>
    </w:p>
    <w:p w14:paraId="71FA7BC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16C1C1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Путешествие в страну слов. (1ч.)</w:t>
      </w:r>
    </w:p>
    <w:p w14:paraId="1B7DCC2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 Надеждиной « Снежные слова». Игра « Найди лишнее слово»</w:t>
      </w:r>
    </w:p>
    <w:p w14:paraId="440E10C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AA6212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Чудесные превращения слов.(1 ч.)</w:t>
      </w:r>
    </w:p>
    <w:p w14:paraId="0253530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превращения». Шарады. Рассказ –загадка.</w:t>
      </w:r>
    </w:p>
    <w:p w14:paraId="51A4F64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089E21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гостях у слов родственников. (1ч.)</w:t>
      </w:r>
    </w:p>
    <w:p w14:paraId="04B4198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разными группами родственных слов .Подбор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</w:t>
      </w:r>
    </w:p>
    <w:p w14:paraId="0C43085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2A4887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Добрые слова (2ч.)</w:t>
      </w:r>
    </w:p>
    <w:p w14:paraId="7D14FFC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богатстве лексики русского языка «добрыми словами». Работа со стихотворением В. Коркина «Доброе утро». Игра «Умеете ли вы здороваться?». Работа с текстами на данную тему.</w:t>
      </w:r>
    </w:p>
    <w:p w14:paraId="29A60D8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261CB7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Экскурсия в прошлое (3 ч.)</w:t>
      </w:r>
    </w:p>
    <w:p w14:paraId="5CC82CE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словами- историзмами и архаизмами. Выбор из текста древних слов. Творческая работа. Объяснение устаревших слов.</w:t>
      </w:r>
    </w:p>
    <w:p w14:paraId="066FD0D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AAACA8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Новые слова в русском языке.(1ч.)</w:t>
      </w:r>
    </w:p>
    <w:p w14:paraId="5528666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«Откуда приходят новые слова?» Неологизмы в русском языке. Нахождение неологизмов в текстах . Игра «Угадай-ка».</w:t>
      </w:r>
    </w:p>
    <w:p w14:paraId="09ED2A3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A79BE5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Встреча с зарубежными друзьями.(1ч.)</w:t>
      </w:r>
    </w:p>
    <w:p w14:paraId="5B89316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заимствованными словами . Рассказ «Откуда пришли слова- пришельцы». Работа над стихотворением С. Я. Маршака. Признаки слов – пришельцев. Игра «Шесть и шесть». </w:t>
      </w:r>
    </w:p>
    <w:p w14:paraId="3939360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2DA7CD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Синонимы в русском языке (1ч.)</w:t>
      </w:r>
    </w:p>
    <w:p w14:paraId="72F3225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словами- синонимами. Работа над стихотворением А. Барто «Игра в слова». Беседа «Что обозначают слова- синонимы». Нахождение слов-синонимов в тексте.</w:t>
      </w:r>
    </w:p>
    <w:p w14:paraId="747910D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388BD0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Слова- антонимы (1ч.)</w:t>
      </w:r>
    </w:p>
    <w:p w14:paraId="0FC8D88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«Спор». Игра «Подбери нужные слова». Работа над подбором слов- антонимов. Рассказ учителя о роли антонимов в русском языке.</w:t>
      </w:r>
    </w:p>
    <w:p w14:paraId="2726F60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CBA301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Слова- омонимы (1ч.)</w:t>
      </w:r>
    </w:p>
    <w:p w14:paraId="2DD45E6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Омонимы в русском языке и их роль. Работа над рассказом И. Туричина «Есть». Игра «Докажите…». Чтение рассказа Н. Сладкова «Овсянка».</w:t>
      </w:r>
    </w:p>
    <w:p w14:paraId="4736E3D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FCFBF6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Крылатые слова (2ч.)</w:t>
      </w:r>
    </w:p>
    <w:p w14:paraId="7FEF3F9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значении «крылатых выражений» в русском языке . Подбор «крылатых выражений» в названиях текста. Работа с выражениями ,употребляемыми в переносном значении и их смысла. Работа со стихотворениями Н. Силкова «Прикусил язык» и В. Орлова «Ни пуха ни пера».</w:t>
      </w:r>
    </w:p>
    <w:p w14:paraId="1866736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D65BBB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королевстве ошибок. (2ч.)</w:t>
      </w:r>
    </w:p>
    <w:p w14:paraId="32E0178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«Исправь ошибки». Работа с произведениями, где допущены орфографические ошибки. Игра « Произноси правильно». Инсценировка П. Реброва «Кто прав?».</w:t>
      </w:r>
    </w:p>
    <w:p w14:paraId="59F3760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C03B82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стране Сочинителей.(2ч.)</w:t>
      </w:r>
    </w:p>
    <w:p w14:paraId="65BD2A5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рифмах .Работа с загадками. Сочинение собственных загадок по заданным рифмам. Конкурс загадок в рисунках. Сочинение сказок о дружбе, о добре и зле .</w:t>
      </w:r>
    </w:p>
    <w:p w14:paraId="250EABB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EDE705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Искусство красноречия. (2ч.) </w:t>
      </w:r>
    </w:p>
    <w:p w14:paraId="7688597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понятием «красноречие». Чтение образцовых текстов и их анализ. Пересказы. Собственные упражнения в создании разных речей. </w:t>
      </w:r>
    </w:p>
    <w:p w14:paraId="67DC722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F15540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Праздник творчества и игры. (2ч.)</w:t>
      </w:r>
    </w:p>
    <w:p w14:paraId="4044AFE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задания для формирования орфографической зоркости. Дидактические игры, направленные на развитие познавательного интереса к русскому языку. Интеллектуальная игра «Умники и умницы».</w:t>
      </w:r>
    </w:p>
    <w:p w14:paraId="261C652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A61E3F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Трудные слова. (2ч.)</w:t>
      </w:r>
    </w:p>
    <w:p w14:paraId="087316D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14:paraId="423FA14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14:paraId="1E1AE79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933CB6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18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Анаграммы и метаграммы. (2ч.)</w:t>
      </w:r>
    </w:p>
    <w:p w14:paraId="230DDFD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изобретения анаграмм и метаграмм , с авторами, использовавшими в своем творчестве анаграммы и метаграммы . Ввод понятий «анаграмма» и «метаграмма». Работа с примерами (Милан- налим, актер- терка ).</w:t>
      </w:r>
    </w:p>
    <w:p w14:paraId="66511D4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0DC6B3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Шарады и логогрифы (2ч.)</w:t>
      </w:r>
    </w:p>
    <w:p w14:paraId="330A92B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происхождением шарад и логогрифов. Составление и разгадывание шарад и логогрифов. Иллюстрирование слов- ответов.</w:t>
      </w:r>
    </w:p>
    <w:p w14:paraId="37AC7AD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EF1283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Тема20.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Откуда пришли наши имена.(1ч.)</w:t>
      </w:r>
    </w:p>
    <w:p w14:paraId="34A113A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происхождением имен. Творческая работа «Нарисуй свое имя». Дидактическая игра «Составь имя».</w:t>
      </w:r>
    </w:p>
    <w:p w14:paraId="227C051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ADC6D9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Занимательное словообразование (2ч.)</w:t>
      </w:r>
    </w:p>
    <w:p w14:paraId="45652E1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 превращения слов: «Буква заблудилась», «Замена буквы», «Какое слово задумано?». Шарады.</w:t>
      </w:r>
    </w:p>
    <w:p w14:paraId="55A537D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E5B072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22.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КВН по русскому языку. (1ч.)</w:t>
      </w:r>
    </w:p>
    <w:p w14:paraId="452DF57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Командное соревнование на проверку знаний по русскому языку.</w:t>
      </w:r>
    </w:p>
    <w:p w14:paraId="0F2E22E8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23.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Итоговое занятие.( 1 ч.)</w:t>
      </w:r>
    </w:p>
    <w:p w14:paraId="77FDE7DC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2B4CAF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класс.</w:t>
      </w:r>
    </w:p>
    <w:p w14:paraId="4CDC7E0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1DB301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орфоэпия (7 часов)</w:t>
      </w:r>
    </w:p>
    <w:p w14:paraId="10D033D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E61073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такое орфоэпия?(1ч.)</w:t>
      </w:r>
    </w:p>
    <w:p w14:paraId="0B5E692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Обучение правильному произношению слов, соблюдая орфоэпические нормы.</w:t>
      </w:r>
    </w:p>
    <w:p w14:paraId="3FF3C78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63AEDF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такое фонография или звукозапись? (1ч.)</w:t>
      </w:r>
    </w:p>
    <w:p w14:paraId="1DC73D9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понятиями «фонография» и «звукозапись». Знакомство с историей письма, с этапом развития письменности – фонографией. Расширение знаний о буквах и звуках.</w:t>
      </w:r>
    </w:p>
    <w:p w14:paraId="7F91F00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CB1AB7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Звуки не буквы! (1ч.)</w:t>
      </w:r>
    </w:p>
    <w:p w14:paraId="670B97D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наукой фонетикой, правилами чтения и записи транскрипции. Рассказ учителя об отличии « буквы» от «звука». Составление транскрипций. </w:t>
      </w:r>
    </w:p>
    <w:p w14:paraId="42CC37D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F872A2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Звучащая строка. (1ч.)</w:t>
      </w:r>
    </w:p>
    <w:p w14:paraId="6F697F2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</w:r>
    </w:p>
    <w:p w14:paraId="3D3FB23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FA5BB7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Банты и шарфы. (1ч.)</w:t>
      </w:r>
    </w:p>
    <w:p w14:paraId="2416380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наукой орфоэпия, с нормами произношения. Знакомство с произношением слов банты и шарфы . Разыгрывание ситуаций с этими словами.</w:t>
      </w:r>
    </w:p>
    <w:p w14:paraId="0371007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12AF85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«Пигмалион» учит орфоэпии. (1ч.)</w:t>
      </w:r>
    </w:p>
    <w:p w14:paraId="088532A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знакомство с наукой орфоэпия, с нормами произношения. Знакомство с героями и содержанием комедии Бернарда Шоу «Пигмалион». Правильная постановка ударений в словах.</w:t>
      </w:r>
    </w:p>
    <w:p w14:paraId="78F470A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493986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Кое- что о звукоподражаниях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(1ч.)</w:t>
      </w:r>
    </w:p>
    <w:p w14:paraId="3D4A957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языков. Развитие культуры речи. Выполнение заданий по теме «Орфоэпия и фонетика».</w:t>
      </w:r>
    </w:p>
    <w:p w14:paraId="7155AFB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7F43722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97FE8B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 (27 часов)</w:t>
      </w:r>
    </w:p>
    <w:p w14:paraId="1B0F692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Имена вещей. (1ч.)</w:t>
      </w:r>
    </w:p>
    <w:p w14:paraId="3941F19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термином « лексика», и лексическим значением слов. Знакомство с толковыми словарями русского языка . Обогащение словарного запаса учащихся.</w:t>
      </w:r>
    </w:p>
    <w:p w14:paraId="31DEAB7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665AEA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Разнообразие словарей. (2ч.)</w:t>
      </w:r>
    </w:p>
    <w:p w14:paraId="45E9369F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</w:r>
    </w:p>
    <w:p w14:paraId="1EE14D54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6041A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BC31E4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76D3A4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царстве смыслов много дорог. (2ч.)</w:t>
      </w:r>
    </w:p>
    <w:p w14:paraId="446156E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 с многозначными словами, словами- омонимами. Рассматриваются способы и причины образования нескольких значений у слова. Практическая работа «Отличие многозначных слов и слов- омонимов».</w:t>
      </w:r>
    </w:p>
    <w:p w14:paraId="65500D6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B1FCDD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и почему появляются новые слова? (2ч.)</w:t>
      </w:r>
    </w:p>
    <w:p w14:paraId="1E28704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знакомства с лексическим значением слов. Работа с различными толковыми словарями, с историей появления новых слов в русском языке.</w:t>
      </w:r>
    </w:p>
    <w:p w14:paraId="1067E5A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7CE10DC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Многозначность слова. (2ч.)</w:t>
      </w:r>
    </w:p>
    <w:p w14:paraId="60DB7A2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 Игра «Прямое и переносное значение слов».</w:t>
      </w:r>
    </w:p>
    <w:p w14:paraId="5EE99CE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335445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 исторических словарях.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1ч.)</w:t>
      </w:r>
    </w:p>
    <w:p w14:paraId="6D8C02E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понятие «этимология», строение словарной статьи этимологического словаря. Работа с различными этимологическими и историческими словарями. Определение первоисточников слова,.</w:t>
      </w:r>
    </w:p>
    <w:p w14:paraId="2F57C8A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5B8C69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 одном и том же- разными словами. (1ч.)</w:t>
      </w:r>
    </w:p>
    <w:p w14:paraId="2CA7839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Изучается особенность синонимического ряда слов. Работа со словами- синонимами и правильным употреблением их в речи.</w:t>
      </w:r>
    </w:p>
    <w:p w14:paraId="317037E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391DA96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возникают названия. (1ч.)</w:t>
      </w:r>
    </w:p>
    <w:p w14:paraId="41F7CFD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</w:r>
    </w:p>
    <w:p w14:paraId="5AEE6B7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079E6D3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 – антиподы. (1ч.)</w:t>
      </w:r>
    </w:p>
    <w:p w14:paraId="63D0591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по содержанию стихотворения В. Полторацкого «Слово о словах». Вводится понятие «антонимы». Работа с пословицами и поговорками. Работа со «Словарем антонимов русского языка». </w:t>
      </w:r>
    </w:p>
    <w:p w14:paraId="4AF6316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1D20DC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Фразеологические обороты. (2ч.)</w:t>
      </w:r>
    </w:p>
    <w:p w14:paraId="5267E24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в речи. Нахождение фразеологизмов в отрывке из повести А. Рыбакова «Приключение Кроша».</w:t>
      </w:r>
    </w:p>
    <w:p w14:paraId="7660030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C61D3F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18.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Словари «чужих» слов. (2ч.)</w:t>
      </w:r>
    </w:p>
    <w:p w14:paraId="300DF7F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 определением значения этих слов.</w:t>
      </w:r>
    </w:p>
    <w:p w14:paraId="22EE5F8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DD46D2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Капитан и капуста. (1ч.)</w:t>
      </w:r>
    </w:p>
    <w:p w14:paraId="496B5AB6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происхождения и образования слов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капитан и капуста, говядина и ковбой, портные и мошенники.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значения слов.</w:t>
      </w:r>
    </w:p>
    <w:p w14:paraId="3683DC26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16416" w14:textId="77777777" w:rsidR="00A00204" w:rsidRDefault="00A00204" w:rsidP="00A00204">
      <w:pPr>
        <w:pStyle w:val="afb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89885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C41590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20194D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Тема20.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«Он весь свободы торжество». (1ч.)</w:t>
      </w:r>
    </w:p>
    <w:p w14:paraId="71B815D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языковые особенности произведений А. С. Пушкина. Вводится понятие «литературный язык» и «живая народная речь». Нахождение строк народной речи в произведениях А. С. Пушкина.</w:t>
      </w:r>
    </w:p>
    <w:p w14:paraId="3E2B6845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24C06B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Тема21.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 говорим его стихами. (1ч.)</w:t>
      </w:r>
    </w:p>
    <w:p w14:paraId="59A99628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Вводятся понятия «крылатые выражения» и «афоризмы. Нахождение афоризмов и крылатых выражений в произведениях А. С. Пушкина. Работа по обогащению словарного запаса учащихся. </w:t>
      </w:r>
    </w:p>
    <w:p w14:paraId="59F25EE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422FFD7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Слова, придуманные писателями. (1ч.)</w:t>
      </w:r>
    </w:p>
    <w:p w14:paraId="461AA80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Нахождение индивидуально- авторских неологизмов в произведениях А. С. Пушкина.</w:t>
      </w:r>
    </w:p>
    <w:p w14:paraId="07ABDA9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6ECF35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23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 уходящие и слова – новички. (2ч.)</w:t>
      </w:r>
    </w:p>
    <w:p w14:paraId="2B3F7A4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устаревших слов- архаизмов. Знакомство со словами- новичками. Работа над пониманием и умение правильно употреблять архаизмы в речи. Рассматриваются виды неологизмов и виды архаизмов.</w:t>
      </w:r>
    </w:p>
    <w:p w14:paraId="3D43392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56F3956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24.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Словарь языка Пушкина. (1ч.)</w:t>
      </w:r>
    </w:p>
    <w:p w14:paraId="59B8931F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особенность построения «Словаря языка Пушкина». Знакомство с созданием «Словаря языка Пушкина». Беседа о значении этого словаря. Работа со словарем.</w:t>
      </w:r>
    </w:p>
    <w:p w14:paraId="18F0F743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F4A878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25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Смуглая Чернавка. (1ч.)</w:t>
      </w:r>
    </w:p>
    <w:p w14:paraId="193D224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14:paraId="5957C8B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7BB072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26.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Паронимы, или «ошибкоопасные» слова.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1ч.)</w:t>
      </w:r>
    </w:p>
    <w:p w14:paraId="7D0EC06E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 .</w:t>
      </w:r>
    </w:p>
    <w:p w14:paraId="39F92490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25FC71A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Тема27.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Итоговое занятие.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(1ч.)</w:t>
      </w:r>
    </w:p>
    <w:p w14:paraId="60A1804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явлением межъязыковой паронимии. Рассматриваются виды паронимов и способы их образования.</w:t>
      </w:r>
    </w:p>
    <w:p w14:paraId="2EC3888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1E5A51C1" w14:textId="77777777" w:rsidR="00A00204" w:rsidRDefault="00A00204" w:rsidP="00A00204">
      <w:pPr>
        <w:spacing w:line="264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14:paraId="09FF2C5D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класс</w:t>
      </w:r>
    </w:p>
    <w:p w14:paraId="1D5597B2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7A94C12" w14:textId="77777777" w:rsidR="00A00204" w:rsidRDefault="00A00204">
      <w:pPr>
        <w:pStyle w:val="afb"/>
        <w:numPr>
          <w:ilvl w:val="0"/>
          <w:numId w:val="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роль языка и речи в жизни людей; </w:t>
      </w:r>
    </w:p>
    <w:p w14:paraId="34D84886" w14:textId="77777777" w:rsidR="00A00204" w:rsidRDefault="00A00204">
      <w:pPr>
        <w:pStyle w:val="afb"/>
        <w:numPr>
          <w:ilvl w:val="0"/>
          <w:numId w:val="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 «проживать» текст, выражать свои эмоции; </w:t>
      </w:r>
    </w:p>
    <w:p w14:paraId="68630B6D" w14:textId="77777777" w:rsidR="00A00204" w:rsidRDefault="00A00204">
      <w:pPr>
        <w:pStyle w:val="afb"/>
        <w:numPr>
          <w:ilvl w:val="0"/>
          <w:numId w:val="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эмоции других людей, сочувствовать, сопереживать; </w:t>
      </w:r>
    </w:p>
    <w:p w14:paraId="3ABA5121" w14:textId="77777777" w:rsidR="00A00204" w:rsidRDefault="00A00204">
      <w:pPr>
        <w:pStyle w:val="afb"/>
        <w:numPr>
          <w:ilvl w:val="0"/>
          <w:numId w:val="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высказывать своё отношение к героям прочитанных произведений, к их поступкам. </w:t>
      </w:r>
    </w:p>
    <w:p w14:paraId="18C7347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35363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6CB1AB" w14:textId="77777777" w:rsidR="00A00204" w:rsidRDefault="00A00204">
      <w:pPr>
        <w:pStyle w:val="afb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и формулировать 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с помощью учителя; </w:t>
      </w:r>
    </w:p>
    <w:p w14:paraId="7DE8CBFA" w14:textId="77777777" w:rsidR="00A00204" w:rsidRDefault="00A00204">
      <w:pPr>
        <w:pStyle w:val="afb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материалом; </w:t>
      </w:r>
    </w:p>
    <w:p w14:paraId="66E63486" w14:textId="77777777" w:rsidR="00A00204" w:rsidRDefault="00A00204">
      <w:pPr>
        <w:pStyle w:val="afb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 </w:t>
      </w:r>
    </w:p>
    <w:p w14:paraId="2879D88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73FFA4" w14:textId="77777777" w:rsidR="00A00204" w:rsidRDefault="00A00204">
      <w:pPr>
        <w:pStyle w:val="afb"/>
        <w:numPr>
          <w:ilvl w:val="0"/>
          <w:numId w:val="3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ответы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 в тексте, иллюстрациях; </w:t>
      </w:r>
    </w:p>
    <w:p w14:paraId="2E231F8E" w14:textId="77777777" w:rsidR="00A00204" w:rsidRDefault="00A00204">
      <w:pPr>
        <w:pStyle w:val="afb"/>
        <w:numPr>
          <w:ilvl w:val="0"/>
          <w:numId w:val="3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выводы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совместной работы класса и учителя; </w:t>
      </w:r>
    </w:p>
    <w:p w14:paraId="147E506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DFFDCD" w14:textId="77777777" w:rsidR="00A00204" w:rsidRDefault="00A00204">
      <w:pPr>
        <w:pStyle w:val="afb"/>
        <w:numPr>
          <w:ilvl w:val="0"/>
          <w:numId w:val="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форме (на уровне предложения или небольшого текста); </w:t>
      </w:r>
    </w:p>
    <w:p w14:paraId="48186EA6" w14:textId="77777777" w:rsidR="00A00204" w:rsidRDefault="00A00204">
      <w:pPr>
        <w:pStyle w:val="afb"/>
        <w:numPr>
          <w:ilvl w:val="0"/>
          <w:numId w:val="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других; </w:t>
      </w:r>
    </w:p>
    <w:p w14:paraId="6C59B397" w14:textId="77777777" w:rsidR="00A00204" w:rsidRDefault="00A00204">
      <w:pPr>
        <w:pStyle w:val="afb"/>
        <w:numPr>
          <w:ilvl w:val="0"/>
          <w:numId w:val="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в паре, группе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выполнять различные роли (лидера, исполнителя)</w:t>
      </w:r>
    </w:p>
    <w:p w14:paraId="484B872A" w14:textId="77777777" w:rsidR="00A00204" w:rsidRDefault="00A00204" w:rsidP="00A00204">
      <w:pPr>
        <w:pStyle w:val="ParagraphStyle"/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Предметные результаты:</w:t>
      </w:r>
    </w:p>
    <w:p w14:paraId="148D31E6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07BFFDA7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6B72B2E0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2A4538F5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14:paraId="3CA6D2F7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66F81DE7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57A00E65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32550C9D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14:paraId="03D1A74D" w14:textId="77777777" w:rsidR="00A00204" w:rsidRDefault="00A00204">
      <w:pPr>
        <w:pStyle w:val="ParagraphStyle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 Формирование умений опознавать и анализировать основные единицы языка, грамматические категории языка, употреблять</w:t>
      </w:r>
    </w:p>
    <w:p w14:paraId="1D0BD44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14:paraId="69DC183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класс</w:t>
      </w:r>
    </w:p>
    <w:p w14:paraId="3B9AB194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9B574E" w14:textId="77777777" w:rsidR="00A00204" w:rsidRDefault="00A00204">
      <w:pPr>
        <w:pStyle w:val="afb"/>
        <w:numPr>
          <w:ilvl w:val="0"/>
          <w:numId w:val="5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языка и речи в жизни людей; </w:t>
      </w:r>
    </w:p>
    <w:p w14:paraId="3A710B53" w14:textId="77777777" w:rsidR="00A00204" w:rsidRDefault="00A00204">
      <w:pPr>
        <w:pStyle w:val="afb"/>
        <w:numPr>
          <w:ilvl w:val="0"/>
          <w:numId w:val="5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эмоционально «проживать»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выражать свои эмоции; </w:t>
      </w:r>
    </w:p>
    <w:p w14:paraId="1DCC4DA4" w14:textId="77777777" w:rsidR="00A00204" w:rsidRDefault="00A00204">
      <w:pPr>
        <w:pStyle w:val="afb"/>
        <w:numPr>
          <w:ilvl w:val="0"/>
          <w:numId w:val="5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других людей, сочувствовать, сопереживать; </w:t>
      </w:r>
    </w:p>
    <w:p w14:paraId="41CB41ED" w14:textId="77777777" w:rsidR="00A00204" w:rsidRDefault="00A00204">
      <w:pPr>
        <w:pStyle w:val="afb"/>
        <w:numPr>
          <w:ilvl w:val="0"/>
          <w:numId w:val="5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обращать внимание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14:paraId="2DAD078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14:paraId="62068521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2E40F2" w14:textId="77777777" w:rsidR="00A00204" w:rsidRDefault="00A00204">
      <w:pPr>
        <w:pStyle w:val="afb"/>
        <w:numPr>
          <w:ilvl w:val="0"/>
          <w:numId w:val="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и формулировать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с помощью учителя; </w:t>
      </w:r>
    </w:p>
    <w:p w14:paraId="1C7E445B" w14:textId="77777777" w:rsidR="00A00204" w:rsidRDefault="00A00204">
      <w:pPr>
        <w:pStyle w:val="afb"/>
        <w:numPr>
          <w:ilvl w:val="0"/>
          <w:numId w:val="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материалом; </w:t>
      </w:r>
    </w:p>
    <w:p w14:paraId="331112A1" w14:textId="77777777" w:rsidR="00A00204" w:rsidRDefault="00A00204">
      <w:pPr>
        <w:pStyle w:val="afb"/>
        <w:numPr>
          <w:ilvl w:val="0"/>
          <w:numId w:val="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 </w:t>
      </w:r>
    </w:p>
    <w:p w14:paraId="31046D7A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E8A3A3" w14:textId="77777777" w:rsidR="00A00204" w:rsidRDefault="00A00204">
      <w:pPr>
        <w:pStyle w:val="afb"/>
        <w:numPr>
          <w:ilvl w:val="0"/>
          <w:numId w:val="7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ответы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 в тексте, иллюстрациях; </w:t>
      </w:r>
    </w:p>
    <w:p w14:paraId="24DA4E2D" w14:textId="77777777" w:rsidR="00A00204" w:rsidRDefault="00A00204">
      <w:pPr>
        <w:pStyle w:val="afb"/>
        <w:numPr>
          <w:ilvl w:val="0"/>
          <w:numId w:val="7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выводы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совместной работы класса и учителя; </w:t>
      </w:r>
    </w:p>
    <w:p w14:paraId="65F5E365" w14:textId="77777777" w:rsidR="00A00204" w:rsidRDefault="00A00204">
      <w:pPr>
        <w:pStyle w:val="afb"/>
        <w:numPr>
          <w:ilvl w:val="0"/>
          <w:numId w:val="7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одной формы в другую: подробно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небольшие тексты. </w:t>
      </w:r>
    </w:p>
    <w:p w14:paraId="25218BB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2FA704F" w14:textId="77777777" w:rsidR="00A00204" w:rsidRDefault="00A00204">
      <w:pPr>
        <w:pStyle w:val="afb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форме (на уровне предложения или небольшого текста); </w:t>
      </w:r>
    </w:p>
    <w:p w14:paraId="2CB34557" w14:textId="77777777" w:rsidR="00A00204" w:rsidRDefault="00A00204">
      <w:pPr>
        <w:pStyle w:val="afb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других; пользоваться приёмами слушания: фиксировать тему (заголовок), ключевые слова; </w:t>
      </w:r>
    </w:p>
    <w:p w14:paraId="7477EEBF" w14:textId="77777777" w:rsidR="00A00204" w:rsidRDefault="00A00204">
      <w:pPr>
        <w:pStyle w:val="afb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выразительно 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текст; </w:t>
      </w:r>
    </w:p>
    <w:p w14:paraId="380F14EA" w14:textId="77777777" w:rsidR="00A00204" w:rsidRDefault="00A00204">
      <w:pPr>
        <w:pStyle w:val="afb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договариваться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14:paraId="35A234D8" w14:textId="77777777" w:rsidR="00A00204" w:rsidRDefault="00A00204">
      <w:pPr>
        <w:pStyle w:val="afb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в паре, группе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выполнять различные роли (лидера, исполнителя). </w:t>
      </w:r>
    </w:p>
    <w:p w14:paraId="2AD20229" w14:textId="77777777" w:rsidR="00A00204" w:rsidRDefault="00A00204" w:rsidP="00A00204">
      <w:pPr>
        <w:pStyle w:val="ParagraphStyle"/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Предметные результаты:</w:t>
      </w:r>
    </w:p>
    <w:p w14:paraId="55A9A181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67A5BE0F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5C792A60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2F5B986A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14:paraId="67F2F7CB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6F19060D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2E0A22BA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55E2F2BD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14:paraId="7E872D33" w14:textId="77777777" w:rsidR="00A00204" w:rsidRDefault="00A00204">
      <w:pPr>
        <w:pStyle w:val="ParagraphStyle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 Формирование умений опознавать и анализировать основные единицы языка, грамматические категории языка, употреблять</w:t>
      </w:r>
    </w:p>
    <w:p w14:paraId="22DDF6FD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8590C52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B3A796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3-4-й классы</w:t>
      </w:r>
    </w:p>
    <w:p w14:paraId="1D507FE6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474A5C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эмоциональность; умение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(называть) свои эмоции; </w:t>
      </w:r>
    </w:p>
    <w:p w14:paraId="2DFC80EB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эмпатия – умение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других людей;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сочувствовать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 людям,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сопереживать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AEA7483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чувство прекрасного – умение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чувствовать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красоту и выразительность речи,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стремиться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совершенствованию собственной речи; </w:t>
      </w:r>
    </w:p>
    <w:p w14:paraId="1F84A7D3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любовь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уважение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Отечеству, его языку, культуре; </w:t>
      </w:r>
    </w:p>
    <w:p w14:paraId="3F270226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чтению, к ведению диалога с автором текста;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потребность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чтении; </w:t>
      </w:r>
    </w:p>
    <w:p w14:paraId="568A43FF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письму, к созданию собственных текстов, к письменной форме общения; </w:t>
      </w:r>
    </w:p>
    <w:p w14:paraId="115F5F76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изучению языка; </w:t>
      </w:r>
    </w:p>
    <w:p w14:paraId="12DDF2D5" w14:textId="77777777" w:rsidR="00A00204" w:rsidRDefault="00A00204">
      <w:pPr>
        <w:pStyle w:val="afb"/>
        <w:numPr>
          <w:ilvl w:val="0"/>
          <w:numId w:val="9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произнесённое и написанное слово. </w:t>
      </w:r>
    </w:p>
    <w:p w14:paraId="67B99B5C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14:paraId="568A0B49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DFDAD2" w14:textId="77777777" w:rsidR="00A00204" w:rsidRDefault="00A00204">
      <w:pPr>
        <w:pStyle w:val="afb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формулировать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тему и цели урока; </w:t>
      </w:r>
    </w:p>
    <w:p w14:paraId="0EDA61F7" w14:textId="77777777" w:rsidR="00A00204" w:rsidRDefault="00A00204">
      <w:pPr>
        <w:pStyle w:val="afb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учебной проблемы совместно с учителем; </w:t>
      </w:r>
    </w:p>
    <w:p w14:paraId="6AECF2A1" w14:textId="77777777" w:rsidR="00A00204" w:rsidRDefault="00A00204">
      <w:pPr>
        <w:pStyle w:val="afb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плану, сверяя свои действия с целью,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деятельность; </w:t>
      </w:r>
    </w:p>
    <w:p w14:paraId="1F2509A5" w14:textId="77777777" w:rsidR="00A00204" w:rsidRDefault="00A00204">
      <w:pPr>
        <w:pStyle w:val="afb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диалоге с учителем вырабатывать критерии оценки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успешности своей работы и работы других в соответствии с этими критериями. </w:t>
      </w:r>
    </w:p>
    <w:p w14:paraId="6AEFBBDB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06B440" w14:textId="77777777" w:rsidR="00A00204" w:rsidRDefault="00A00204">
      <w:pPr>
        <w:pStyle w:val="afb"/>
        <w:numPr>
          <w:ilvl w:val="0"/>
          <w:numId w:val="1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перерабатывать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одной формы в другую (составлять план, таблицу, схему); </w:t>
      </w:r>
    </w:p>
    <w:p w14:paraId="3E3DC01C" w14:textId="77777777" w:rsidR="00A00204" w:rsidRDefault="00A00204">
      <w:pPr>
        <w:pStyle w:val="afb"/>
        <w:numPr>
          <w:ilvl w:val="0"/>
          <w:numId w:val="1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словарями, справочниками; </w:t>
      </w:r>
    </w:p>
    <w:p w14:paraId="61FFC93D" w14:textId="77777777" w:rsidR="00A00204" w:rsidRDefault="00A00204">
      <w:pPr>
        <w:pStyle w:val="afb"/>
        <w:numPr>
          <w:ilvl w:val="0"/>
          <w:numId w:val="1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и синтез; </w:t>
      </w:r>
    </w:p>
    <w:p w14:paraId="2CD8058C" w14:textId="77777777" w:rsidR="00A00204" w:rsidRDefault="00A00204">
      <w:pPr>
        <w:pStyle w:val="afb"/>
        <w:numPr>
          <w:ilvl w:val="0"/>
          <w:numId w:val="1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связи; </w:t>
      </w:r>
    </w:p>
    <w:p w14:paraId="7659A446" w14:textId="77777777" w:rsidR="00A00204" w:rsidRDefault="00A00204">
      <w:pPr>
        <w:pStyle w:val="afb"/>
        <w:numPr>
          <w:ilvl w:val="0"/>
          <w:numId w:val="11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рассуждения; </w:t>
      </w:r>
    </w:p>
    <w:p w14:paraId="67FFF827" w14:textId="77777777" w:rsidR="00A00204" w:rsidRDefault="00A00204" w:rsidP="00A00204">
      <w:pPr>
        <w:pStyle w:val="afb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1DFF191" w14:textId="77777777" w:rsidR="00A00204" w:rsidRDefault="00A00204">
      <w:pPr>
        <w:pStyle w:val="afb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адекватно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14:paraId="67433C1D" w14:textId="77777777" w:rsidR="00A00204" w:rsidRDefault="00A00204">
      <w:pPr>
        <w:pStyle w:val="afb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обосновывать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точку зрения; </w:t>
      </w:r>
    </w:p>
    <w:p w14:paraId="196608B8" w14:textId="77777777" w:rsidR="00A00204" w:rsidRDefault="00A00204">
      <w:pPr>
        <w:pStyle w:val="afb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слышать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других, пытаться принимать иную точку зрения, быть готовым корректировать свою точку зрения; </w:t>
      </w:r>
    </w:p>
    <w:p w14:paraId="7A6928B2" w14:textId="77777777" w:rsidR="00A00204" w:rsidRDefault="00A00204">
      <w:pPr>
        <w:pStyle w:val="afb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договариваться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приходить к общему решению в совместной деятельности; </w:t>
      </w:r>
    </w:p>
    <w:p w14:paraId="2F4B3B29" w14:textId="77777777" w:rsidR="00A00204" w:rsidRDefault="00A00204">
      <w:pPr>
        <w:pStyle w:val="afb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4296F87" w14:textId="77777777" w:rsidR="00A00204" w:rsidRDefault="00A00204" w:rsidP="00A00204">
      <w:pPr>
        <w:pStyle w:val="ParagraphStyle"/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Предметные результаты:</w:t>
      </w:r>
    </w:p>
    <w:p w14:paraId="74A893DD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023D6F03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09D884F5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52716DB1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14:paraId="648A0318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1DA59E8A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75BFE068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5D10F289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14:paraId="6E355C3D" w14:textId="77777777" w:rsidR="00A00204" w:rsidRDefault="00A00204">
      <w:pPr>
        <w:pStyle w:val="ParagraphStyle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 Формирование умений опознавать и анализировать основные единицы языка, грамматические категории языка, употреблять</w:t>
      </w:r>
    </w:p>
    <w:p w14:paraId="102094A3" w14:textId="77777777" w:rsidR="00A00204" w:rsidRDefault="00A00204" w:rsidP="00A00204">
      <w:pPr>
        <w:pStyle w:val="ParagraphStyle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4CF2EA16" w14:textId="77777777" w:rsidR="00A00204" w:rsidRDefault="00A00204" w:rsidP="00A00204">
      <w:pPr>
        <w:pStyle w:val="ParagraphStyle"/>
        <w:spacing w:line="240" w:lineRule="auto"/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Способы определения результативности</w:t>
      </w:r>
    </w:p>
    <w:p w14:paraId="1E0B22AA" w14:textId="77777777" w:rsidR="00A00204" w:rsidRDefault="00A00204" w:rsidP="00A00204">
      <w:pPr>
        <w:pStyle w:val="ParagraphStyle"/>
        <w:spacing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Результативность изучения программы внеурочной деятельности определяется на основе участия ребёнка в конкурсных мероприятиях или выполнения им некоторых работ. Минимальное обязательное количество таких сертификационных испытаний не должно быть больше четырёх за учебный год.</w:t>
      </w:r>
    </w:p>
    <w:p w14:paraId="2C3D90FA" w14:textId="77777777" w:rsidR="00A00204" w:rsidRDefault="00A00204" w:rsidP="00A00204">
      <w:pPr>
        <w:pStyle w:val="ParagraphStyle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50EF89A8" w14:textId="77777777" w:rsidR="00A00204" w:rsidRDefault="00A00204" w:rsidP="00A00204">
      <w:pPr>
        <w:pStyle w:val="c1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Формы представления результатов внеурочной деятельности</w:t>
      </w:r>
    </w:p>
    <w:p w14:paraId="1080CCC6" w14:textId="77777777" w:rsidR="00A00204" w:rsidRDefault="00A00204" w:rsidP="00A00204">
      <w:pPr>
        <w:pStyle w:val="c12"/>
        <w:shd w:val="clear" w:color="auto" w:fill="FFFFFF"/>
        <w:spacing w:before="0" w:beforeAutospacing="0" w:after="0" w:afterAutospacing="0"/>
        <w:ind w:left="720"/>
        <w:jc w:val="both"/>
      </w:pPr>
    </w:p>
    <w:p w14:paraId="383C7A22" w14:textId="77777777" w:rsidR="00A00204" w:rsidRDefault="00A00204">
      <w:pPr>
        <w:pStyle w:val="c2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оценки, ориентированная на выявление и оценку образовательных достижений учащихся с целью итоговой оценки подготовки выпускников на уровне начального общего образования.</w:t>
      </w:r>
    </w:p>
    <w:p w14:paraId="032638A8" w14:textId="77777777" w:rsidR="00A00204" w:rsidRDefault="00A00204">
      <w:pPr>
        <w:pStyle w:val="c2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Особенностями системы оценки являются:</w:t>
      </w:r>
    </w:p>
    <w:p w14:paraId="6C583163" w14:textId="77777777" w:rsidR="00A00204" w:rsidRDefault="00A00204">
      <w:pPr>
        <w:pStyle w:val="c2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1. комплексный подход к оценке результатов образования (в рамках внеурочной деятельности - метапредметных и личностных результатов общего образования);</w:t>
      </w:r>
    </w:p>
    <w:p w14:paraId="0E6B9131" w14:textId="77777777" w:rsidR="00A00204" w:rsidRDefault="00A00204">
      <w:pPr>
        <w:pStyle w:val="c2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2. 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14:paraId="4FADB055" w14:textId="77777777" w:rsidR="00A00204" w:rsidRDefault="00A00204">
      <w:pPr>
        <w:pStyle w:val="c2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3. 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14:paraId="55529B2C" w14:textId="77777777" w:rsidR="00A00204" w:rsidRDefault="00A00204">
      <w:pPr>
        <w:pStyle w:val="c2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4. использование таких форм оценки, как проекты, карты достижений, практические работы, творческие работы, самоанализ, самооценка, наблюдения и др.</w:t>
      </w:r>
    </w:p>
    <w:p w14:paraId="5D17CF35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575177E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813248D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16DFEBB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3D206AD" w14:textId="77777777" w:rsidR="00A00204" w:rsidRDefault="00A00204" w:rsidP="00A00204">
      <w:pPr>
        <w:pStyle w:val="afb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B570446" w14:textId="77777777" w:rsidR="00A00204" w:rsidRDefault="00A00204" w:rsidP="00A00204">
      <w:pPr>
        <w:spacing w:after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ТЕМАТИЧЕСКОЕ ПЛАНИРОВАНИЕ</w:t>
      </w:r>
    </w:p>
    <w:p w14:paraId="344BC653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класс (33 часа)</w:t>
      </w:r>
    </w:p>
    <w:p w14:paraId="5A043046" w14:textId="77777777" w:rsidR="00A00204" w:rsidRDefault="00A00204" w:rsidP="00A002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985"/>
        <w:gridCol w:w="1417"/>
        <w:gridCol w:w="3544"/>
      </w:tblGrid>
      <w:tr w:rsidR="00A00204" w14:paraId="52369A96" w14:textId="77777777" w:rsidTr="007C62DB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CA4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6E9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7ED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FD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1B7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A00204" w14:paraId="76F30304" w14:textId="77777777" w:rsidTr="007C62DB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52D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06F3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8F9A5A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551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6BCA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EC4A0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123006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9A1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B5C7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страну слов. Первые встречи.</w:t>
            </w:r>
          </w:p>
          <w:p w14:paraId="079D8770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75C8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45E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B837" w14:textId="77777777" w:rsidR="00A00204" w:rsidRDefault="00A00204" w:rsidP="007C62DB">
            <w:hyperlink r:id="rId6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A643FA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606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4C97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тайнам волшебных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3783" w14:textId="77777777" w:rsidR="00A00204" w:rsidRDefault="00A00204" w:rsidP="007C62DB">
            <w:r w:rsidRPr="00A272D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83C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D4B0" w14:textId="77777777" w:rsidR="00A00204" w:rsidRDefault="00A00204" w:rsidP="007C62DB">
            <w:hyperlink r:id="rId7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D25AC1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A9B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5076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друзей в Стране Слов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9D81" w14:textId="77777777" w:rsidR="00A00204" w:rsidRDefault="00A00204" w:rsidP="007C62DB">
            <w:r w:rsidRPr="00A272D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212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8CFD" w14:textId="77777777" w:rsidR="00A00204" w:rsidRDefault="00A00204" w:rsidP="007C62DB">
            <w:hyperlink r:id="rId8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96B7B7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A51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FA96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несметным сокровищам Страны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0BCF" w14:textId="77777777" w:rsidR="00A00204" w:rsidRDefault="00A00204" w:rsidP="007C62DB">
            <w:r w:rsidRPr="00A272D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CA5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F951" w14:textId="77777777" w:rsidR="00A00204" w:rsidRDefault="00A00204" w:rsidP="007C62DB">
            <w:hyperlink r:id="rId9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474C3E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FC7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58D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1FDF" w14:textId="77777777" w:rsidR="00A00204" w:rsidRDefault="00A00204" w:rsidP="007C62DB">
            <w:r w:rsidRPr="00A272D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D6E9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D374" w14:textId="77777777" w:rsidR="00A00204" w:rsidRDefault="00A00204" w:rsidP="007C62DB">
            <w:hyperlink r:id="rId10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D6CA2A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9E8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6A53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Алфавиту.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BE5A" w14:textId="77777777" w:rsidR="00A00204" w:rsidRDefault="00A00204" w:rsidP="007C62DB">
            <w:r w:rsidRPr="00A272D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787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535" w14:textId="77777777" w:rsidR="00A00204" w:rsidRDefault="00A00204" w:rsidP="007C62DB">
            <w:hyperlink r:id="rId11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9EB612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EDE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C62E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тайнам звуков и букв.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B7F1" w14:textId="77777777" w:rsidR="00A00204" w:rsidRDefault="00A00204" w:rsidP="007C62DB">
            <w:r w:rsidRPr="00A272D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35B3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FFF6" w14:textId="77777777" w:rsidR="00A00204" w:rsidRDefault="00A00204" w:rsidP="007C62DB">
            <w:hyperlink r:id="rId12" w:history="1">
              <w:r w:rsidRPr="00EB06C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B731FA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C8E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6F95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Радугой.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897E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845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923D" w14:textId="77777777" w:rsidR="00A00204" w:rsidRDefault="00A00204" w:rsidP="007C62DB">
            <w:hyperlink r:id="rId13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62C010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10C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8A54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Страну Говорящих Скал.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63AC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AF4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F370" w14:textId="77777777" w:rsidR="00A00204" w:rsidRDefault="00A00204" w:rsidP="007C62DB">
            <w:hyperlink r:id="rId14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AD779D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492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5469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глубь веков на Машине времени.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0CCB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C0F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32F9" w14:textId="77777777" w:rsidR="00A00204" w:rsidRDefault="00A00204" w:rsidP="007C62DB">
            <w:hyperlink r:id="rId15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A70110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D87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13C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36AB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309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BF7D" w14:textId="77777777" w:rsidR="00A00204" w:rsidRDefault="00A00204" w:rsidP="007C62DB">
            <w:hyperlink r:id="rId16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8573F8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F64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60A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Страну Слогов.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9BBF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D27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F906" w14:textId="77777777" w:rsidR="00A00204" w:rsidRDefault="00A00204" w:rsidP="007C62DB">
            <w:hyperlink r:id="rId17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E603B3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406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C77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Фокусник 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0915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627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4D9D" w14:textId="77777777" w:rsidR="00A00204" w:rsidRDefault="00A00204" w:rsidP="007C62DB">
            <w:hyperlink r:id="rId18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01BA75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0CF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508A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Неожиданная остановка в пути.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B9EA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228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14D9" w14:textId="77777777" w:rsidR="00A00204" w:rsidRDefault="00A00204" w:rsidP="007C62DB">
            <w:hyperlink r:id="rId19" w:history="1">
              <w:r w:rsidRPr="004E56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D7A778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AA3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C704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удивительном городе Неслове.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9F6C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CA3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E9CE" w14:textId="77777777" w:rsidR="00A00204" w:rsidRDefault="00A00204" w:rsidP="007C62DB">
            <w:hyperlink r:id="rId20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EBAB36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3AE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86FC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Чудеса в Стране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4DF0" w14:textId="77777777" w:rsidR="00A00204" w:rsidRDefault="00A00204" w:rsidP="007C62DB">
            <w:r w:rsidRPr="007A206A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A23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E4E2" w14:textId="77777777" w:rsidR="00A00204" w:rsidRDefault="00A00204" w:rsidP="007C62DB">
            <w:hyperlink r:id="rId21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518715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4A3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164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«Крылатые» слова и выражения.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0DD2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EB3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39C1" w14:textId="77777777" w:rsidR="00A00204" w:rsidRDefault="00A00204" w:rsidP="007C62DB">
            <w:hyperlink r:id="rId22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584162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C4D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4873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Чудеса в Стране Слов выдуманных.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2869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2CA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84F3" w14:textId="77777777" w:rsidR="00A00204" w:rsidRDefault="00A00204" w:rsidP="007C62DB">
            <w:hyperlink r:id="rId23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732DD34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832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61F6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словам разнообразным, одинаковым, но разным.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D855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170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8C2A" w14:textId="77777777" w:rsidR="00A00204" w:rsidRDefault="00A00204" w:rsidP="007C62DB">
            <w:hyperlink r:id="rId24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CCED10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0BB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BCF4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Слова-друзья. Слова-спорщики.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97E8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932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DF35" w14:textId="77777777" w:rsidR="00A00204" w:rsidRDefault="00A00204" w:rsidP="007C62DB">
            <w:hyperlink r:id="rId25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CBAC5F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5B5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3788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карнавале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19D9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719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E2C6" w14:textId="77777777" w:rsidR="00A00204" w:rsidRDefault="00A00204" w:rsidP="007C62DB">
            <w:hyperlink r:id="rId26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4F2C43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185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43A9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театре близнецов.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73BF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5FE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AC0A" w14:textId="77777777" w:rsidR="00A00204" w:rsidRDefault="00A00204" w:rsidP="007C62DB">
            <w:hyperlink r:id="rId27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903F88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326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C5B06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знатоков.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E054" w14:textId="77777777" w:rsidR="00A00204" w:rsidRDefault="00A00204" w:rsidP="007C62DB">
            <w:r w:rsidRPr="00DA5F7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D4F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3CB7" w14:textId="77777777" w:rsidR="00A00204" w:rsidRDefault="00A00204" w:rsidP="007C62DB">
            <w:hyperlink r:id="rId28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4D33D20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D1F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2ED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Новое представление.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E174" w14:textId="77777777" w:rsidR="00A00204" w:rsidRDefault="00A00204" w:rsidP="007C62DB">
            <w:r w:rsidRPr="00B12F0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DAB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3B1B" w14:textId="77777777" w:rsidR="00A00204" w:rsidRDefault="00A00204" w:rsidP="007C62DB">
            <w:hyperlink r:id="rId29" w:history="1">
              <w:r w:rsidRPr="0057369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4077BF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9E9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AF8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Необычный урок.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332D" w14:textId="77777777" w:rsidR="00A00204" w:rsidRDefault="00A00204" w:rsidP="007C62DB">
            <w:r w:rsidRPr="00B12F0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0A5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2A0F" w14:textId="77777777" w:rsidR="00A00204" w:rsidRDefault="00A00204" w:rsidP="007C62DB">
            <w:hyperlink r:id="rId30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F8055D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3F2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344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Следопыты развлекают гостей.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6C74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68F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C3B9" w14:textId="77777777" w:rsidR="00A00204" w:rsidRDefault="00A00204" w:rsidP="007C62DB">
            <w:hyperlink r:id="rId31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A6D4DA5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02F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FDD0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Клубе весёлых человечков.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1717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910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211D" w14:textId="77777777" w:rsidR="00A00204" w:rsidRDefault="00A00204" w:rsidP="007C62DB">
            <w:hyperlink r:id="rId32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099E72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934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BB1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словам – родственникам. Почему их так назвали?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BA65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7D2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E716" w14:textId="77777777" w:rsidR="00A00204" w:rsidRDefault="00A00204" w:rsidP="007C62DB">
            <w:hyperlink r:id="rId33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56FB75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54F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09E7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словам – родственникам. Почему их так назвали?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C719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DE4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101C" w14:textId="77777777" w:rsidR="00A00204" w:rsidRDefault="00A00204" w:rsidP="007C62DB">
            <w:hyperlink r:id="rId34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D6DE90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900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3DB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 в прошлое.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AC82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BEB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0A89" w14:textId="77777777" w:rsidR="00A00204" w:rsidRDefault="00A00204" w:rsidP="007C62DB">
            <w:hyperlink r:id="rId35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0C5C2A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D74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B72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Полёт в будущее.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F5AB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5D1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14A6" w14:textId="77777777" w:rsidR="00A00204" w:rsidRDefault="00A00204" w:rsidP="007C62DB">
            <w:hyperlink r:id="rId36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F9B3A7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49C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73E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9584" w14:textId="77777777" w:rsidR="00A00204" w:rsidRDefault="00A00204" w:rsidP="007C62DB">
            <w:r w:rsidRPr="003D7BB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A11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319E" w14:textId="77777777" w:rsidR="00A00204" w:rsidRDefault="00A00204" w:rsidP="007C62DB">
            <w:hyperlink r:id="rId37" w:history="1">
              <w:r w:rsidRPr="009E292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23E9D1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A652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F6F61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C30A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389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D5A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CA2DE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 класс (34 часа)</w:t>
      </w:r>
    </w:p>
    <w:p w14:paraId="70A0E4A1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</w:p>
    <w:tbl>
      <w:tblPr>
        <w:tblW w:w="109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985"/>
        <w:gridCol w:w="1417"/>
        <w:gridCol w:w="3544"/>
      </w:tblGrid>
      <w:tr w:rsidR="00A00204" w14:paraId="4887CB0A" w14:textId="77777777" w:rsidTr="007C62DB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E75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531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982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F0D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DAB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A00204" w14:paraId="76E712C5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24B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368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обходились без письма?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850E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4F0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9A1" w14:textId="77777777" w:rsidR="00A00204" w:rsidRDefault="00A00204" w:rsidP="007C62DB">
            <w:hyperlink r:id="rId38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9364E8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153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A0C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письмена.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9191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514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DB77" w14:textId="77777777" w:rsidR="00A00204" w:rsidRDefault="00A00204" w:rsidP="007C62DB">
            <w:hyperlink r:id="rId39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1BCD9F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6DC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92F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возникла наша письменность?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6E90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4E9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2316" w14:textId="77777777" w:rsidR="00A00204" w:rsidRDefault="00A00204" w:rsidP="007C62DB">
            <w:hyperlink r:id="rId40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0CA516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6DF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794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зовут Фонема.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230E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CBD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02F" w14:textId="77777777" w:rsidR="00A00204" w:rsidRDefault="00A00204" w:rsidP="007C62DB">
            <w:hyperlink r:id="rId41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E50F42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A11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A7E6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всех ли фонем есть буквы?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95E6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A04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8F4A" w14:textId="77777777" w:rsidR="00A00204" w:rsidRDefault="00A00204" w:rsidP="007C62DB">
            <w:hyperlink r:id="rId42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09CF72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858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842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ли фонем есть буквы?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D29E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E58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DFCA" w14:textId="77777777" w:rsidR="00A00204" w:rsidRDefault="00A00204" w:rsidP="007C62DB">
            <w:hyperlink r:id="rId43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635052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E0B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A980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Ошибкоопасные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4A1F" w14:textId="77777777" w:rsidR="00A00204" w:rsidRDefault="00A00204" w:rsidP="007C62DB">
            <w:r w:rsidRPr="0005773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7C9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74C1" w14:textId="77777777" w:rsidR="00A00204" w:rsidRDefault="00A00204" w:rsidP="007C62DB">
            <w:hyperlink r:id="rId44" w:history="1">
              <w:r w:rsidRPr="00E127D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7449924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785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87C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Ошибкоопасные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26F8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DDD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9AEF" w14:textId="77777777" w:rsidR="00A00204" w:rsidRDefault="00A00204" w:rsidP="007C62DB">
            <w:hyperlink r:id="rId45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4532D9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DD8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59F7E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Ошибкоопасные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6163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112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8DC9" w14:textId="77777777" w:rsidR="00A00204" w:rsidRDefault="00A00204" w:rsidP="007C62DB">
            <w:hyperlink r:id="rId46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022DDE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BDF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8AD7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Тайны фонемы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3957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934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C802" w14:textId="77777777" w:rsidR="00A00204" w:rsidRDefault="00A00204" w:rsidP="007C62DB">
            <w:hyperlink r:id="rId47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401E425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A7D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954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согласные.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C5FF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C0B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410F" w14:textId="77777777" w:rsidR="00A00204" w:rsidRDefault="00A00204" w:rsidP="007C62DB">
            <w:hyperlink r:id="rId48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B6CA15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377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53EE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сцене гласные.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C12D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D4F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8D47" w14:textId="77777777" w:rsidR="00A00204" w:rsidRDefault="00A00204" w:rsidP="007C62DB">
            <w:hyperlink r:id="rId49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CF9523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DB4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131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«Фонемы повелевают буквами».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632D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AA2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C78E" w14:textId="77777777" w:rsidR="00A00204" w:rsidRDefault="00A00204" w:rsidP="007C62DB">
            <w:hyperlink r:id="rId50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28978D5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508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61BA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ь пишется, а когда не пишется?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DAC2" w14:textId="77777777" w:rsidR="00A00204" w:rsidRDefault="00A00204" w:rsidP="007C62DB">
            <w:r w:rsidRPr="002238E5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3B8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E8A9" w14:textId="77777777" w:rsidR="00A00204" w:rsidRDefault="00A00204" w:rsidP="007C62DB">
            <w:hyperlink r:id="rId51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6904286" w14:textId="77777777" w:rsidTr="007C62DB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4A4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BFBC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старые знакомые.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6F81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8A6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1910" w14:textId="77777777" w:rsidR="00A00204" w:rsidRDefault="00A00204" w:rsidP="007C62DB">
            <w:hyperlink r:id="rId52" w:history="1">
              <w:r w:rsidRPr="00245F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9D8572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BBA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3574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старые знакомые.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89CC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04B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B840" w14:textId="77777777" w:rsidR="00A00204" w:rsidRDefault="00A00204" w:rsidP="007C62DB">
            <w:hyperlink r:id="rId53" w:history="1">
              <w:r w:rsidRPr="002D425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D84F88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530B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AE62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 непроизносимых согласных.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872B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64D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A5B6" w14:textId="77777777" w:rsidR="00A00204" w:rsidRDefault="00A00204" w:rsidP="007C62DB">
            <w:hyperlink r:id="rId54" w:history="1">
              <w:r w:rsidRPr="002D425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DE7861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42D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3E5E3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 непроизносимых согласных.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D648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776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7753" w14:textId="77777777" w:rsidR="00A00204" w:rsidRDefault="00A00204" w:rsidP="007C62DB">
            <w:hyperlink r:id="rId55" w:history="1">
              <w:r w:rsidRPr="002D425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9AAA75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F40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B2AB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Волшебное средство – «самоинструкция».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F79B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B29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7C0" w14:textId="77777777" w:rsidR="00A00204" w:rsidRDefault="00A00204" w:rsidP="007C62DB">
            <w:hyperlink r:id="rId56" w:history="1">
              <w:r w:rsidRPr="002D425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6AD7A80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9A1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2F23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Волшебное средство – «самоинструкция».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0FFA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E7D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5DC1" w14:textId="77777777" w:rsidR="00A00204" w:rsidRDefault="00A00204" w:rsidP="007C62DB">
            <w:hyperlink r:id="rId57" w:history="1">
              <w:r w:rsidRPr="002D425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A8F53E8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B9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024E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работа морфем.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1F03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842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2370" w14:textId="77777777" w:rsidR="00A00204" w:rsidRDefault="00A00204" w:rsidP="007C62DB">
            <w:hyperlink r:id="rId58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49F2AD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CB6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7D11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работа морфем.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4F408" w14:textId="77777777" w:rsidR="00A00204" w:rsidRDefault="00A00204" w:rsidP="007C62DB">
            <w:r w:rsidRPr="00F64B9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9E3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6100" w14:textId="77777777" w:rsidR="00A00204" w:rsidRDefault="00A00204" w:rsidP="007C62DB">
            <w:hyperlink r:id="rId59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2425C7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B853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A77E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4BF1" w14:textId="77777777" w:rsidR="00A00204" w:rsidRDefault="00A00204" w:rsidP="007C62DB">
            <w:r w:rsidRPr="003C761E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714B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C612" w14:textId="77777777" w:rsidR="00A00204" w:rsidRDefault="00A00204" w:rsidP="007C62DB">
            <w:hyperlink r:id="rId60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B00DF8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C08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35BB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4689" w14:textId="77777777" w:rsidR="00A00204" w:rsidRDefault="00A00204" w:rsidP="007C62DB">
            <w:r w:rsidRPr="003C761E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DC7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F19" w14:textId="77777777" w:rsidR="00A00204" w:rsidRDefault="00A00204" w:rsidP="007C62DB">
            <w:hyperlink r:id="rId61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9FC2E8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0C8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4485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Поговорим о всех приставках сразу.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AC56" w14:textId="77777777" w:rsidR="00A00204" w:rsidRDefault="00A00204" w:rsidP="007C62DB">
            <w:r w:rsidRPr="003C761E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293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47B8" w14:textId="77777777" w:rsidR="00A00204" w:rsidRDefault="00A00204" w:rsidP="007C62DB">
            <w:hyperlink r:id="rId62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CBA157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560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019D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Поговорим о всех приставках сразу.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D149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8A8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236F" w14:textId="77777777" w:rsidR="00A00204" w:rsidRDefault="00A00204" w:rsidP="007C62DB">
            <w:hyperlink r:id="rId63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C4CEA2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7572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EE25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– «родственники».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FB20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D3D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ABF1" w14:textId="77777777" w:rsidR="00A00204" w:rsidRDefault="00A00204" w:rsidP="007C62DB">
            <w:hyperlink r:id="rId64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63970A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D84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E9E5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– «родственники».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F3EC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76C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AC86" w14:textId="77777777" w:rsidR="00A00204" w:rsidRDefault="00A00204" w:rsidP="007C62DB">
            <w:hyperlink r:id="rId65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61F4EC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F77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2B35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52B8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14B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83D4" w14:textId="77777777" w:rsidR="00A00204" w:rsidRDefault="00A00204" w:rsidP="007C62DB">
            <w:hyperlink r:id="rId66" w:history="1">
              <w:r w:rsidRPr="00D51CA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FFECE8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192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426B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B48C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491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8061" w14:textId="77777777" w:rsidR="00A00204" w:rsidRDefault="00A00204" w:rsidP="007C62DB">
            <w:hyperlink r:id="rId67" w:history="1">
              <w:r w:rsidRPr="00470EA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165CAE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AB6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458A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лезьте за словом в карман!».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736F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3AE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4228" w14:textId="77777777" w:rsidR="00A00204" w:rsidRDefault="00A00204" w:rsidP="007C62DB">
            <w:hyperlink r:id="rId68" w:history="1">
              <w:r w:rsidRPr="00470EA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4F1B414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E51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7F67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«Пересаженные» корни.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3B2D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265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5850" w14:textId="77777777" w:rsidR="00A00204" w:rsidRDefault="00A00204" w:rsidP="007C62DB">
            <w:hyperlink r:id="rId69" w:history="1">
              <w:r w:rsidRPr="00470EA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28A358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33E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766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«Пересаженные» корни.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9586" w14:textId="77777777" w:rsidR="00A00204" w:rsidRDefault="00A00204" w:rsidP="007C62DB">
            <w:r w:rsidRPr="00C637A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FC3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945B" w14:textId="77777777" w:rsidR="00A00204" w:rsidRDefault="00A00204" w:rsidP="007C62DB">
            <w:hyperlink r:id="rId70" w:history="1">
              <w:r w:rsidRPr="00470EA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E86776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9CE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7015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9159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D44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A20C" w14:textId="77777777" w:rsidR="00A00204" w:rsidRDefault="00A00204" w:rsidP="007C62DB">
            <w:hyperlink r:id="rId71" w:history="1">
              <w:r w:rsidRPr="00470EA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D222B28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A554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76B6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ECDF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0F2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842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DE6697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</w:p>
    <w:p w14:paraId="79126626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(34 часа)</w:t>
      </w:r>
    </w:p>
    <w:p w14:paraId="51E5C1F4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</w:p>
    <w:p w14:paraId="764E9B1C" w14:textId="77777777" w:rsidR="00A00204" w:rsidRDefault="00A00204" w:rsidP="00A00204">
      <w:pPr>
        <w:pStyle w:val="afb"/>
        <w:spacing w:before="28" w:after="28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9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985"/>
        <w:gridCol w:w="1417"/>
        <w:gridCol w:w="3544"/>
      </w:tblGrid>
      <w:tr w:rsidR="00A00204" w14:paraId="65B5DBB9" w14:textId="77777777" w:rsidTr="007C62DB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697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1AC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0E2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D1C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2F5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A00204" w14:paraId="0064D50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396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CFA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Сказочное царство слов 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3230" w14:textId="77777777" w:rsidR="00A00204" w:rsidRDefault="00A00204" w:rsidP="007C62DB">
            <w:r w:rsidRPr="00874A5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051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699F" w14:textId="77777777" w:rsidR="00A00204" w:rsidRDefault="00A00204" w:rsidP="007C62DB">
            <w:hyperlink r:id="rId72" w:history="1">
              <w:r w:rsidRPr="00BB5C8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0C6CC54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2B7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D64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страну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BD7B" w14:textId="77777777" w:rsidR="00A00204" w:rsidRDefault="00A00204" w:rsidP="007C62DB">
            <w:r w:rsidRPr="00874A5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076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DBF9" w14:textId="77777777" w:rsidR="00A00204" w:rsidRDefault="00A00204" w:rsidP="007C62DB">
            <w:hyperlink r:id="rId73" w:history="1">
              <w:r w:rsidRPr="00BB5C8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5685BA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897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35C6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CD96" w14:textId="77777777" w:rsidR="00A00204" w:rsidRDefault="00A00204" w:rsidP="007C62DB">
            <w:r w:rsidRPr="00874A5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D99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7258" w14:textId="77777777" w:rsidR="00A00204" w:rsidRDefault="00A00204" w:rsidP="007C62DB">
            <w:hyperlink r:id="rId74" w:history="1">
              <w:r w:rsidRPr="00BB5C8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F8FD5B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078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1C9C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слов- родственников.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555B" w14:textId="77777777" w:rsidR="00A00204" w:rsidRDefault="00A00204" w:rsidP="007C62DB">
            <w:r w:rsidRPr="00874A5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3EE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07C4" w14:textId="77777777" w:rsidR="00A00204" w:rsidRDefault="00A00204" w:rsidP="007C62DB">
            <w:hyperlink r:id="rId75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23FF08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0D2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36D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55769" w14:textId="77777777" w:rsidR="00A00204" w:rsidRDefault="00A00204" w:rsidP="007C62DB">
            <w:r w:rsidRPr="00874A5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278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D583" w14:textId="77777777" w:rsidR="00A00204" w:rsidRDefault="00A00204" w:rsidP="007C62DB">
            <w:hyperlink r:id="rId76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E08186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96F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AFF0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7017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FD6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D9C5" w14:textId="77777777" w:rsidR="00A00204" w:rsidRDefault="00A00204" w:rsidP="007C62DB">
            <w:hyperlink r:id="rId77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2383CD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3BD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C76C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прошлое. Устаревшие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55DF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2B7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842C" w14:textId="77777777" w:rsidR="00A00204" w:rsidRDefault="00A00204" w:rsidP="007C62DB">
            <w:hyperlink r:id="rId78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19F3F4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81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0458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прошлое. Устаревшие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B1CF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263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1764" w14:textId="77777777" w:rsidR="00A00204" w:rsidRDefault="00A00204" w:rsidP="007C62DB">
            <w:hyperlink r:id="rId79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FE8146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780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89F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прошлое. Устаревшие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24EB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6059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0DE" w14:textId="77777777" w:rsidR="00A00204" w:rsidRDefault="00A00204" w:rsidP="007C62DB">
            <w:hyperlink r:id="rId80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200ECB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F01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6412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C57B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C95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D749" w14:textId="77777777" w:rsidR="00A00204" w:rsidRDefault="00A00204" w:rsidP="007C62DB">
            <w:hyperlink r:id="rId81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F01BD5F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7F6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76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зарубежными друзьями.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4A45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04F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7802" w14:textId="77777777" w:rsidR="00A00204" w:rsidRDefault="00A00204" w:rsidP="007C62DB">
            <w:hyperlink r:id="rId82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C7FAE3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AB6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13C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359F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F26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F505" w14:textId="77777777" w:rsidR="00A00204" w:rsidRDefault="00A00204" w:rsidP="007C62DB">
            <w:hyperlink r:id="rId83" w:history="1">
              <w:r w:rsidRPr="00BC327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7618AF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B2EF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F83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 антонимы.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45CD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D2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91E" w14:textId="77777777" w:rsidR="00A00204" w:rsidRDefault="00A00204" w:rsidP="007C62DB">
            <w:hyperlink r:id="rId84" w:history="1">
              <w:r w:rsidRPr="00A86CA3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6A1D190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D021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1164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 омонимы.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F0BD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3A1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0788" w14:textId="77777777" w:rsidR="00A00204" w:rsidRDefault="00A00204" w:rsidP="007C62DB">
            <w:hyperlink r:id="rId85" w:history="1">
              <w:r w:rsidRPr="00A86CA3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EB0AB77" w14:textId="77777777" w:rsidTr="007C62DB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3D0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2CD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Крылатые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A172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89D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385B" w14:textId="77777777" w:rsidR="00A00204" w:rsidRDefault="00A00204" w:rsidP="007C62DB">
            <w:hyperlink r:id="rId86" w:history="1">
              <w:r w:rsidRPr="00A86CA3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BBD9D4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B4B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C5ED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Крылатые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D3F7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6D6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6EAC" w14:textId="77777777" w:rsidR="00A00204" w:rsidRDefault="00A00204" w:rsidP="007C62DB">
            <w:hyperlink r:id="rId87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F22F4C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13C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52E0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2614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AAC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6226" w14:textId="77777777" w:rsidR="00A00204" w:rsidRDefault="00A00204" w:rsidP="007C62DB">
            <w:hyperlink r:id="rId88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6B760A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D0F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B7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9B9F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E8D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93C3" w14:textId="77777777" w:rsidR="00A00204" w:rsidRDefault="00A00204" w:rsidP="007C62DB">
            <w:hyperlink r:id="rId89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0EE96A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C51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6503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стране Сочинителей.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E847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AA8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1857" w14:textId="77777777" w:rsidR="00A00204" w:rsidRDefault="00A00204" w:rsidP="007C62DB">
            <w:hyperlink r:id="rId90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F12BB84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3E5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4A61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стране Сочинителей.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5350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095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24CD" w14:textId="77777777" w:rsidR="00A00204" w:rsidRDefault="00A00204" w:rsidP="007C62DB">
            <w:hyperlink r:id="rId91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9E7892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982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40D1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красноречия.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846B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C55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3CB" w14:textId="77777777" w:rsidR="00A00204" w:rsidRDefault="00A00204" w:rsidP="007C62DB">
            <w:hyperlink r:id="rId92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B6FD60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EE1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FA5AD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красноречия.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C148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9C2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87F1" w14:textId="77777777" w:rsidR="00A00204" w:rsidRDefault="00A00204" w:rsidP="007C62DB">
            <w:hyperlink r:id="rId93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9AC289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D48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621E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творчества и игры.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EF85" w14:textId="77777777" w:rsidR="00A00204" w:rsidRDefault="00A00204" w:rsidP="007C62DB">
            <w:r w:rsidRPr="00CB5AD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73E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E2F8" w14:textId="77777777" w:rsidR="00A00204" w:rsidRDefault="00A00204" w:rsidP="007C62DB">
            <w:hyperlink r:id="rId94" w:history="1">
              <w:r w:rsidRPr="00B83CC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FEE21B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592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3D00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творчества и игры.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0624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E3E1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B5E0" w14:textId="77777777" w:rsidR="00A00204" w:rsidRDefault="00A00204" w:rsidP="007C62DB">
            <w:hyperlink r:id="rId95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E88443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9DC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65E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345D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A0C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1AEA" w14:textId="77777777" w:rsidR="00A00204" w:rsidRDefault="00A00204" w:rsidP="007C62DB">
            <w:hyperlink r:id="rId96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4474DF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0D0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924D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6100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0C5A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9E2" w14:textId="77777777" w:rsidR="00A00204" w:rsidRDefault="00A00204" w:rsidP="007C62DB">
            <w:hyperlink r:id="rId97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5A4DDF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C96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AD9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Анаграммы и метаграммы.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6726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DD9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4CF" w14:textId="77777777" w:rsidR="00A00204" w:rsidRDefault="00A00204" w:rsidP="007C62DB">
            <w:hyperlink r:id="rId98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F6099E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511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1129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2D15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5AA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2185" w14:textId="77777777" w:rsidR="00A00204" w:rsidRDefault="00A00204" w:rsidP="007C62DB">
            <w:hyperlink r:id="rId99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71A876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CBD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3672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Шарады и логогрифы.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7041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5A5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5E39" w14:textId="77777777" w:rsidR="00A00204" w:rsidRDefault="00A00204" w:rsidP="007C62DB">
            <w:hyperlink r:id="rId100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750C96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33F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5164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пришли наши имена.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27D2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697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0E8B" w14:textId="77777777" w:rsidR="00A00204" w:rsidRDefault="00A00204" w:rsidP="007C62DB">
            <w:hyperlink r:id="rId101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C6D1F2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601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52F7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Занимательное словобразование.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8F12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680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A642" w14:textId="77777777" w:rsidR="00A00204" w:rsidRDefault="00A00204" w:rsidP="007C62DB">
            <w:hyperlink r:id="rId102" w:history="1">
              <w:r w:rsidRPr="006A21A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BAFA43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CCB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A4FA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Занимательное слообразование.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DC44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078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86D0" w14:textId="77777777" w:rsidR="00A00204" w:rsidRDefault="00A00204" w:rsidP="007C62DB">
            <w:hyperlink r:id="rId103" w:history="1">
              <w:r w:rsidRPr="007D5F8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7667E5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C25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7BF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по русскому языку.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9B99" w14:textId="77777777" w:rsidR="00A00204" w:rsidRDefault="00A00204" w:rsidP="007C62DB">
            <w:r w:rsidRPr="002F10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2E9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7522" w14:textId="77777777" w:rsidR="00A00204" w:rsidRDefault="00A00204" w:rsidP="007C62DB">
            <w:hyperlink r:id="rId104" w:history="1">
              <w:r w:rsidRPr="007D5F8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9F4EF0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3D3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CD0F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71C4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6AA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866E" w14:textId="77777777" w:rsidR="00A00204" w:rsidRDefault="00A00204" w:rsidP="007C62DB">
            <w:hyperlink r:id="rId105" w:history="1">
              <w:r w:rsidRPr="007D5F8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E2D563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64F7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4E1D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AE6F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DAE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80A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525E9E" w14:textId="77777777" w:rsidR="00A00204" w:rsidRDefault="00A00204" w:rsidP="00A00204">
      <w:pPr>
        <w:pStyle w:val="afb"/>
        <w:spacing w:before="28" w:after="2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F04A1ED" w14:textId="77777777" w:rsidR="00A00204" w:rsidRDefault="00A00204" w:rsidP="00A00204">
      <w:pPr>
        <w:pStyle w:val="afb"/>
        <w:spacing w:before="28" w:after="2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(34часа)</w:t>
      </w:r>
    </w:p>
    <w:tbl>
      <w:tblPr>
        <w:tblW w:w="11031" w:type="dxa"/>
        <w:tblInd w:w="-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376"/>
        <w:gridCol w:w="1985"/>
        <w:gridCol w:w="1417"/>
        <w:gridCol w:w="3544"/>
      </w:tblGrid>
      <w:tr w:rsidR="00A00204" w14:paraId="037D2BE2" w14:textId="77777777" w:rsidTr="007C62DB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C25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254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F72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3FC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AB9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A00204" w14:paraId="747D17F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370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A45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орфоэпия?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87AC" w14:textId="77777777" w:rsidR="00A00204" w:rsidRDefault="00A00204" w:rsidP="007C62DB">
            <w:r w:rsidRPr="00D734E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BFE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DD43" w14:textId="77777777" w:rsidR="00A00204" w:rsidRDefault="00A00204" w:rsidP="007C62DB">
            <w:hyperlink r:id="rId106" w:history="1">
              <w:r w:rsidRPr="00DE730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BA48D9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93F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ED02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фонография или звукозапись?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4410" w14:textId="77777777" w:rsidR="00A00204" w:rsidRDefault="00A00204" w:rsidP="007C62DB">
            <w:r w:rsidRPr="00D734E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E79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429" w14:textId="77777777" w:rsidR="00A00204" w:rsidRDefault="00A00204" w:rsidP="007C62DB">
            <w:hyperlink r:id="rId107" w:history="1">
              <w:r w:rsidRPr="00DE730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B896300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053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F8A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не буквы!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16AD" w14:textId="77777777" w:rsidR="00A00204" w:rsidRDefault="00A00204" w:rsidP="007C62DB">
            <w:r w:rsidRPr="00D734E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6AAB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27D" w14:textId="77777777" w:rsidR="00A00204" w:rsidRDefault="00A00204" w:rsidP="007C62DB">
            <w:hyperlink r:id="rId108" w:history="1">
              <w:r w:rsidRPr="00DE730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E5B3B0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DCA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C558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Звучащая строка.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9B68" w14:textId="77777777" w:rsidR="00A00204" w:rsidRDefault="00A00204" w:rsidP="007C62DB">
            <w:r w:rsidRPr="00D734E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C7D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3BAE" w14:textId="77777777" w:rsidR="00A00204" w:rsidRDefault="00A00204" w:rsidP="007C62DB">
            <w:hyperlink r:id="rId109" w:history="1">
              <w:r w:rsidRPr="00DE730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58B9179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896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024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Банты и шарфы.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066F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AE9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774C" w14:textId="77777777" w:rsidR="00A00204" w:rsidRDefault="00A00204" w:rsidP="007C62DB">
            <w:hyperlink r:id="rId110" w:history="1">
              <w:r w:rsidRPr="00DE730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520EF1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BA4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2DA7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«Пигмалион» учит орфоэпии.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1193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E6D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3639" w14:textId="77777777" w:rsidR="00A00204" w:rsidRDefault="00A00204" w:rsidP="007C62DB">
            <w:hyperlink r:id="rId111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FC6DFC3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282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5D3A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Кое- что о звукоподражаниях.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339D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FB0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CF0" w14:textId="77777777" w:rsidR="00A00204" w:rsidRDefault="00A00204" w:rsidP="007C62DB">
            <w:hyperlink r:id="rId112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7B9648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F6E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1B09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вещей.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076E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D4A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3F19" w14:textId="77777777" w:rsidR="00A00204" w:rsidRDefault="00A00204" w:rsidP="007C62DB">
            <w:hyperlink r:id="rId113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1F1B21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06C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0749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словарей.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F47F2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33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73AD" w14:textId="77777777" w:rsidR="00A00204" w:rsidRDefault="00A00204" w:rsidP="007C62DB">
            <w:hyperlink r:id="rId114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DC9AC26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6BD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A2C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словарей.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2C78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F8E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3CFE" w14:textId="77777777" w:rsidR="00A00204" w:rsidRDefault="00A00204" w:rsidP="007C62DB">
            <w:hyperlink r:id="rId115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FCC4C4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F96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EF30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царстве смыслов много дорог.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C732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C34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1772" w14:textId="77777777" w:rsidR="00A00204" w:rsidRDefault="00A00204" w:rsidP="007C62DB">
            <w:hyperlink r:id="rId116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C59A68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0DC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01F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царстве смыслов много дорог.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EC57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BC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5D9A" w14:textId="77777777" w:rsidR="00A00204" w:rsidRDefault="00A00204" w:rsidP="007C62DB">
            <w:hyperlink r:id="rId117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2EF505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4AC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B36B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почему появляются новые слова?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D987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D8B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263" w14:textId="77777777" w:rsidR="00A00204" w:rsidRDefault="00A00204" w:rsidP="007C62DB">
            <w:hyperlink r:id="rId118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B92FBD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A9E9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86B5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почему появляются новые слова?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99A9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9BF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B8F" w14:textId="77777777" w:rsidR="00A00204" w:rsidRDefault="00A00204" w:rsidP="007C62DB">
            <w:hyperlink r:id="rId119" w:history="1">
              <w:r w:rsidRPr="0044023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C7C4382" w14:textId="77777777" w:rsidTr="007C62DB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CF2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201F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495D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314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547E" w14:textId="77777777" w:rsidR="00A00204" w:rsidRDefault="00A00204" w:rsidP="007C62DB">
            <w:hyperlink r:id="rId120" w:history="1">
              <w:r w:rsidRPr="008C7A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06CD69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B4FC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EA7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6C37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281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C7C" w14:textId="77777777" w:rsidR="00A00204" w:rsidRDefault="00A00204" w:rsidP="007C62DB">
            <w:hyperlink r:id="rId121" w:history="1">
              <w:r w:rsidRPr="008C7A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E36719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F84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EBA6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исторических словарях.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250F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7D8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608A" w14:textId="77777777" w:rsidR="00A00204" w:rsidRDefault="00A00204" w:rsidP="007C62DB">
            <w:hyperlink r:id="rId122" w:history="1">
              <w:r w:rsidRPr="008C7A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E5D7334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7C9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F662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одном и том же - разными словами.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E56A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0F3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69F" w14:textId="77777777" w:rsidR="00A00204" w:rsidRDefault="00A00204" w:rsidP="007C62DB">
            <w:hyperlink r:id="rId123" w:history="1">
              <w:r w:rsidRPr="008C7A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EE88AF0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6BE0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C7659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возникают названия.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057B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0EA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2E1A" w14:textId="77777777" w:rsidR="00A00204" w:rsidRDefault="00A00204" w:rsidP="007C62DB">
            <w:hyperlink r:id="rId124" w:history="1">
              <w:r w:rsidRPr="008C7A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B61E358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14E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6AD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– антиподы.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5ED3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786E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DB25" w14:textId="77777777" w:rsidR="00A00204" w:rsidRDefault="00A00204" w:rsidP="007C62DB">
            <w:hyperlink r:id="rId125" w:history="1">
              <w:r w:rsidRPr="008C7A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FF4C05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9D0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061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Фразеологические обороты.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732E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941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EACF" w14:textId="77777777" w:rsidR="00A00204" w:rsidRDefault="00A00204" w:rsidP="007C62DB">
            <w:hyperlink r:id="rId126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46FDEE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C6B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4766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Фразеологические обороты.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D863" w14:textId="77777777" w:rsidR="00A00204" w:rsidRDefault="00A00204" w:rsidP="007C62DB">
            <w:r w:rsidRPr="00265F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40F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B00E" w14:textId="77777777" w:rsidR="00A00204" w:rsidRDefault="00A00204" w:rsidP="007C62DB">
            <w:hyperlink r:id="rId127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DE1390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36C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5BDC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Словари «чужих»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E749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7F4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F979" w14:textId="77777777" w:rsidR="00A00204" w:rsidRDefault="00A00204" w:rsidP="007C62DB">
            <w:hyperlink r:id="rId128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82A594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740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FA64" w14:textId="77777777" w:rsidR="00A00204" w:rsidRDefault="00A00204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Словари «чужих» 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EB8BA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8EB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BF79" w14:textId="77777777" w:rsidR="00A00204" w:rsidRDefault="00A00204" w:rsidP="007C62DB">
            <w:hyperlink r:id="rId129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28E18C7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D35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FB22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 и капуста.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46A7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65E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A9F" w14:textId="77777777" w:rsidR="00A00204" w:rsidRDefault="00A00204" w:rsidP="007C62DB">
            <w:hyperlink r:id="rId130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099F3222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5D2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EA0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«Он весь свободы торжество».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CDBC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9D6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7F37" w14:textId="77777777" w:rsidR="00A00204" w:rsidRDefault="00A00204" w:rsidP="007C62DB">
            <w:hyperlink r:id="rId131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1DDD54FD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EAF7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CA70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говорим его стихами.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1A2E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3B56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5046" w14:textId="77777777" w:rsidR="00A00204" w:rsidRDefault="00A00204" w:rsidP="007C62DB">
            <w:hyperlink r:id="rId132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4D6C084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334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A5BB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придуманные писателями.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B67A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51AF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6B6" w14:textId="77777777" w:rsidR="00A00204" w:rsidRDefault="00A00204" w:rsidP="007C62DB">
            <w:hyperlink r:id="rId133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7F2E7A7C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1FD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E827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уходящие и слова – новички.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D55E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4FA4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0DE9" w14:textId="77777777" w:rsidR="00A00204" w:rsidRDefault="00A00204" w:rsidP="007C62DB">
            <w:hyperlink r:id="rId134" w:history="1">
              <w:r w:rsidRPr="00EC09C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0C1B1E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D4E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13C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уходящие и слова – новички.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C6A7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D1F5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CF3" w14:textId="77777777" w:rsidR="00A00204" w:rsidRDefault="00A00204" w:rsidP="007C62DB">
            <w:hyperlink r:id="rId135" w:history="1">
              <w:r w:rsidRPr="000124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3F607EC1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3D78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E7CD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A10D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5A0B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4E9B" w14:textId="77777777" w:rsidR="00A00204" w:rsidRDefault="00A00204" w:rsidP="007C62DB">
            <w:hyperlink r:id="rId136" w:history="1">
              <w:r w:rsidRPr="000124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5784B06E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81E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B2A5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Смуглая Чернавка.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261B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9C32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0174" w14:textId="77777777" w:rsidR="00A00204" w:rsidRDefault="00A00204" w:rsidP="007C62DB">
            <w:hyperlink r:id="rId137" w:history="1">
              <w:r w:rsidRPr="000124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ED7D91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5E6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70BA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Паронимы, или «ошибкоопасные слова».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5FF9" w14:textId="77777777" w:rsidR="00A00204" w:rsidRDefault="00A00204" w:rsidP="007C62DB">
            <w:r w:rsidRPr="00535CC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831D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B717" w14:textId="77777777" w:rsidR="00A00204" w:rsidRDefault="00A00204" w:rsidP="007C62DB">
            <w:hyperlink r:id="rId138" w:history="1">
              <w:r w:rsidRPr="000124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2584DE3A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C13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78D1" w14:textId="77777777" w:rsidR="00A00204" w:rsidRDefault="00A00204" w:rsidP="007C62DB">
            <w:pPr>
              <w:pStyle w:val="afb"/>
              <w:spacing w:before="28" w:after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C3B2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2801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8BE0" w14:textId="77777777" w:rsidR="00A00204" w:rsidRDefault="00A00204" w:rsidP="007C62DB">
            <w:hyperlink r:id="rId139" w:history="1">
              <w:r w:rsidRPr="000124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https://uchi.ru/teachers/lk</w:t>
              </w:r>
            </w:hyperlink>
          </w:p>
        </w:tc>
      </w:tr>
      <w:tr w:rsidR="00A00204" w14:paraId="6D01CF1B" w14:textId="77777777" w:rsidTr="007C62DB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2657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DE8D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A64E" w14:textId="77777777" w:rsidR="00A00204" w:rsidRDefault="00A00204" w:rsidP="007C62DB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EB6F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C6C9" w14:textId="77777777" w:rsidR="00A00204" w:rsidRDefault="00A00204" w:rsidP="007C62D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32096" w14:textId="77777777" w:rsidR="00A00204" w:rsidRDefault="00A00204" w:rsidP="00A002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C4602" w14:textId="0DBA9597" w:rsidR="00673282" w:rsidRPr="00414DED" w:rsidRDefault="00673282" w:rsidP="00A00204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673282" w:rsidRPr="00414DED" w:rsidSect="00673282">
      <w:pgSz w:w="11906" w:h="16838"/>
      <w:pgMar w:top="568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ont294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11B5D"/>
    <w:multiLevelType w:val="multilevel"/>
    <w:tmpl w:val="C904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764468C"/>
    <w:multiLevelType w:val="multilevel"/>
    <w:tmpl w:val="3978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A9A5A0E"/>
    <w:multiLevelType w:val="multilevel"/>
    <w:tmpl w:val="1A80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199232E9"/>
    <w:multiLevelType w:val="multilevel"/>
    <w:tmpl w:val="9718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BCA3C3E"/>
    <w:multiLevelType w:val="multilevel"/>
    <w:tmpl w:val="8D68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F4943FB"/>
    <w:multiLevelType w:val="multilevel"/>
    <w:tmpl w:val="79D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37C719DB"/>
    <w:multiLevelType w:val="multilevel"/>
    <w:tmpl w:val="1786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4B774C3A"/>
    <w:multiLevelType w:val="multilevel"/>
    <w:tmpl w:val="425E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4C912A2A"/>
    <w:multiLevelType w:val="multilevel"/>
    <w:tmpl w:val="92D4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57F52498"/>
    <w:multiLevelType w:val="multilevel"/>
    <w:tmpl w:val="3626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683D3F97"/>
    <w:multiLevelType w:val="multilevel"/>
    <w:tmpl w:val="7D94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6F962C6A"/>
    <w:multiLevelType w:val="multilevel"/>
    <w:tmpl w:val="1BB07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865902295">
    <w:abstractNumId w:val="4"/>
  </w:num>
  <w:num w:numId="2" w16cid:durableId="2099671670">
    <w:abstractNumId w:val="12"/>
  </w:num>
  <w:num w:numId="3" w16cid:durableId="1341195561">
    <w:abstractNumId w:val="9"/>
  </w:num>
  <w:num w:numId="4" w16cid:durableId="1893229269">
    <w:abstractNumId w:val="3"/>
  </w:num>
  <w:num w:numId="5" w16cid:durableId="731464495">
    <w:abstractNumId w:val="8"/>
  </w:num>
  <w:num w:numId="6" w16cid:durableId="258804206">
    <w:abstractNumId w:val="11"/>
  </w:num>
  <w:num w:numId="7" w16cid:durableId="1523202238">
    <w:abstractNumId w:val="10"/>
  </w:num>
  <w:num w:numId="8" w16cid:durableId="224220702">
    <w:abstractNumId w:val="6"/>
  </w:num>
  <w:num w:numId="9" w16cid:durableId="1431512023">
    <w:abstractNumId w:val="7"/>
  </w:num>
  <w:num w:numId="10" w16cid:durableId="909728595">
    <w:abstractNumId w:val="14"/>
  </w:num>
  <w:num w:numId="11" w16cid:durableId="306519510">
    <w:abstractNumId w:val="5"/>
  </w:num>
  <w:num w:numId="12" w16cid:durableId="199981329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282"/>
    <w:rsid w:val="00303CA7"/>
    <w:rsid w:val="00353159"/>
    <w:rsid w:val="00414DED"/>
    <w:rsid w:val="004E10B9"/>
    <w:rsid w:val="00673282"/>
    <w:rsid w:val="00822CE2"/>
    <w:rsid w:val="0097193B"/>
    <w:rsid w:val="00A00204"/>
    <w:rsid w:val="00A928E6"/>
    <w:rsid w:val="00AC4FB6"/>
    <w:rsid w:val="00BD1179"/>
    <w:rsid w:val="00BE733F"/>
    <w:rsid w:val="00C9325E"/>
    <w:rsid w:val="00D619B9"/>
    <w:rsid w:val="00DC577F"/>
    <w:rsid w:val="00DD26AF"/>
    <w:rsid w:val="00F9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8BCF"/>
  <w15:chartTrackingRefBased/>
  <w15:docId w15:val="{F9123691-4FB7-40D1-920A-E53067FF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282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A00204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A00204"/>
    <w:pPr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04"/>
    <w:pPr>
      <w:keepNext/>
      <w:spacing w:before="240" w:beforeAutospacing="0" w:after="60" w:afterAutospacing="0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204"/>
    <w:pPr>
      <w:keepNext/>
      <w:widowControl w:val="0"/>
      <w:autoSpaceDE w:val="0"/>
      <w:autoSpaceDN w:val="0"/>
      <w:adjustRightInd w:val="0"/>
      <w:spacing w:before="240" w:beforeAutospacing="0" w:after="60" w:afterAutospacing="0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0204"/>
    <w:pPr>
      <w:keepNext/>
      <w:keepLines/>
      <w:suppressAutoHyphens/>
      <w:spacing w:before="40" w:beforeAutospacing="0" w:after="0" w:afterAutospacing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ru-RU"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0204"/>
    <w:pPr>
      <w:tabs>
        <w:tab w:val="num" w:pos="0"/>
      </w:tabs>
      <w:suppressAutoHyphens/>
      <w:spacing w:before="240" w:beforeAutospacing="0" w:after="60" w:afterAutospacing="0" w:line="276" w:lineRule="auto"/>
      <w:ind w:left="1152" w:hanging="1152"/>
      <w:outlineLvl w:val="5"/>
    </w:pPr>
    <w:rPr>
      <w:rFonts w:ascii="Calibri" w:eastAsia="DejaVu Sans" w:hAnsi="Calibri" w:cs="font294"/>
      <w:b/>
      <w:bCs/>
      <w:kern w:val="2"/>
      <w:lang w:val="ru-RU"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0204"/>
    <w:pPr>
      <w:widowControl w:val="0"/>
      <w:autoSpaceDE w:val="0"/>
      <w:autoSpaceDN w:val="0"/>
      <w:adjustRightInd w:val="0"/>
      <w:spacing w:before="240" w:beforeAutospacing="0" w:after="60" w:afterAutospacing="0"/>
      <w:outlineLvl w:val="6"/>
    </w:pPr>
    <w:rPr>
      <w:rFonts w:ascii="Calibri" w:eastAsia="Times New Roman" w:hAnsi="Calibri" w:cs="Times New Roman"/>
      <w:sz w:val="24"/>
      <w:szCs w:val="24"/>
      <w:lang w:val="x-none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0204"/>
    <w:pPr>
      <w:widowControl w:val="0"/>
      <w:autoSpaceDE w:val="0"/>
      <w:autoSpaceDN w:val="0"/>
      <w:adjustRightInd w:val="0"/>
      <w:spacing w:before="240" w:beforeAutospacing="0" w:after="60" w:afterAutospacing="0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0204"/>
    <w:pPr>
      <w:widowControl w:val="0"/>
      <w:autoSpaceDE w:val="0"/>
      <w:autoSpaceDN w:val="0"/>
      <w:adjustRightInd w:val="0"/>
      <w:spacing w:before="240" w:beforeAutospacing="0" w:after="60" w:afterAutospacing="0"/>
      <w:outlineLvl w:val="8"/>
    </w:pPr>
    <w:rPr>
      <w:rFonts w:ascii="Cambria" w:eastAsia="Times New Roman" w:hAnsi="Cambria" w:cs="Times New Roman"/>
      <w:lang w:val="x-non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673282"/>
    <w:pPr>
      <w:widowControl w:val="0"/>
      <w:autoSpaceDE w:val="0"/>
      <w:autoSpaceDN w:val="0"/>
      <w:spacing w:before="0" w:beforeAutospacing="0" w:after="0" w:afterAutospacing="0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673282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673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73282"/>
    <w:rPr>
      <w:lang w:val="en-US"/>
    </w:rPr>
  </w:style>
  <w:style w:type="paragraph" w:styleId="a5">
    <w:name w:val="List Paragraph"/>
    <w:basedOn w:val="a"/>
    <w:uiPriority w:val="99"/>
    <w:qFormat/>
    <w:rsid w:val="00673282"/>
    <w:pPr>
      <w:suppressAutoHyphens/>
      <w:spacing w:before="0" w:beforeAutospacing="0" w:after="0" w:afterAutospacing="0"/>
      <w:ind w:left="720"/>
      <w:contextualSpacing/>
      <w:jc w:val="center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a6">
    <w:name w:val="No Spacing"/>
    <w:link w:val="a7"/>
    <w:uiPriority w:val="99"/>
    <w:qFormat/>
    <w:rsid w:val="00673282"/>
    <w:pPr>
      <w:spacing w:beforeAutospacing="1" w:after="0" w:afterAutospacing="1" w:line="240" w:lineRule="auto"/>
    </w:pPr>
    <w:rPr>
      <w:lang w:val="en-US"/>
    </w:rPr>
  </w:style>
  <w:style w:type="table" w:styleId="a8">
    <w:name w:val="Table Grid"/>
    <w:basedOn w:val="a1"/>
    <w:uiPriority w:val="59"/>
    <w:rsid w:val="00C93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303CA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03CA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002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02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002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00204"/>
    <w:rPr>
      <w:rFonts w:ascii="Calibri" w:eastAsia="Times New Roman" w:hAnsi="Calibri" w:cs="Times New Roman"/>
      <w:b/>
      <w:bCs/>
      <w:sz w:val="28"/>
      <w:szCs w:val="28"/>
      <w:lang w:val="x-none" w:eastAsia="ja-JP"/>
    </w:rPr>
  </w:style>
  <w:style w:type="character" w:customStyle="1" w:styleId="50">
    <w:name w:val="Заголовок 5 Знак"/>
    <w:basedOn w:val="a0"/>
    <w:link w:val="5"/>
    <w:uiPriority w:val="9"/>
    <w:semiHidden/>
    <w:rsid w:val="00A00204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00204"/>
    <w:rPr>
      <w:rFonts w:ascii="Calibri" w:eastAsia="DejaVu Sans" w:hAnsi="Calibri" w:cs="font294"/>
      <w:b/>
      <w:bCs/>
      <w:kern w:val="2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A00204"/>
    <w:rPr>
      <w:rFonts w:ascii="Calibri" w:eastAsia="Times New Roman" w:hAnsi="Calibri" w:cs="Times New Roman"/>
      <w:sz w:val="24"/>
      <w:szCs w:val="24"/>
      <w:lang w:val="x-none" w:eastAsia="ja-JP"/>
    </w:rPr>
  </w:style>
  <w:style w:type="character" w:customStyle="1" w:styleId="80">
    <w:name w:val="Заголовок 8 Знак"/>
    <w:basedOn w:val="a0"/>
    <w:link w:val="8"/>
    <w:uiPriority w:val="9"/>
    <w:semiHidden/>
    <w:rsid w:val="00A00204"/>
    <w:rPr>
      <w:rFonts w:ascii="Calibri" w:eastAsia="Times New Roman" w:hAnsi="Calibri" w:cs="Times New Roman"/>
      <w:i/>
      <w:iCs/>
      <w:sz w:val="24"/>
      <w:szCs w:val="24"/>
      <w:lang w:val="x-none" w:eastAsia="ja-JP"/>
    </w:rPr>
  </w:style>
  <w:style w:type="character" w:customStyle="1" w:styleId="90">
    <w:name w:val="Заголовок 9 Знак"/>
    <w:basedOn w:val="a0"/>
    <w:link w:val="9"/>
    <w:uiPriority w:val="9"/>
    <w:semiHidden/>
    <w:rsid w:val="00A00204"/>
    <w:rPr>
      <w:rFonts w:ascii="Cambria" w:eastAsia="Times New Roman" w:hAnsi="Cambria" w:cs="Times New Roman"/>
      <w:lang w:val="x-none" w:eastAsia="ja-JP"/>
    </w:rPr>
  </w:style>
  <w:style w:type="paragraph" w:customStyle="1" w:styleId="msonormal0">
    <w:name w:val="msonormal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"/>
    <w:basedOn w:val="a3"/>
    <w:uiPriority w:val="99"/>
    <w:semiHidden/>
    <w:unhideWhenUsed/>
    <w:rsid w:val="00A00204"/>
    <w:pPr>
      <w:widowControl/>
      <w:suppressAutoHyphens/>
      <w:autoSpaceDE/>
      <w:autoSpaceDN/>
      <w:spacing w:after="120" w:line="276" w:lineRule="auto"/>
      <w:ind w:left="0"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ac">
    <w:name w:val="Title"/>
    <w:basedOn w:val="a"/>
    <w:next w:val="a3"/>
    <w:link w:val="ad"/>
    <w:uiPriority w:val="99"/>
    <w:qFormat/>
    <w:rsid w:val="00A00204"/>
    <w:pPr>
      <w:keepNext/>
      <w:suppressAutoHyphens/>
      <w:spacing w:before="240" w:beforeAutospacing="0" w:after="120" w:afterAutospacing="0" w:line="276" w:lineRule="auto"/>
    </w:pPr>
    <w:rPr>
      <w:rFonts w:ascii="Arial" w:eastAsia="Arial" w:hAnsi="Arial" w:cs="Tahoma"/>
      <w:sz w:val="28"/>
      <w:szCs w:val="28"/>
      <w:lang w:val="ru-RU" w:eastAsia="ar-SA"/>
    </w:rPr>
  </w:style>
  <w:style w:type="character" w:customStyle="1" w:styleId="ad">
    <w:name w:val="Заголовок Знак"/>
    <w:basedOn w:val="a0"/>
    <w:link w:val="ac"/>
    <w:uiPriority w:val="99"/>
    <w:rsid w:val="00A00204"/>
    <w:rPr>
      <w:rFonts w:ascii="Arial" w:eastAsia="Arial" w:hAnsi="Arial" w:cs="Tahoma"/>
      <w:sz w:val="28"/>
      <w:szCs w:val="28"/>
      <w:lang w:eastAsia="ar-SA"/>
    </w:rPr>
  </w:style>
  <w:style w:type="character" w:customStyle="1" w:styleId="a7">
    <w:name w:val="Без интервала Знак"/>
    <w:link w:val="a6"/>
    <w:uiPriority w:val="99"/>
    <w:locked/>
    <w:rsid w:val="00A00204"/>
    <w:rPr>
      <w:lang w:val="en-US"/>
    </w:rPr>
  </w:style>
  <w:style w:type="paragraph" w:customStyle="1" w:styleId="23">
    <w:name w:val="Название2"/>
    <w:basedOn w:val="a"/>
    <w:rsid w:val="00A00204"/>
    <w:pPr>
      <w:suppressLineNumbers/>
      <w:suppressAutoHyphens/>
      <w:spacing w:before="120" w:beforeAutospacing="0" w:after="120" w:afterAutospacing="0" w:line="276" w:lineRule="auto"/>
    </w:pPr>
    <w:rPr>
      <w:rFonts w:ascii="Calibri" w:eastAsia="Times New Roman" w:hAnsi="Calibri" w:cs="Tahoma"/>
      <w:i/>
      <w:iCs/>
      <w:sz w:val="24"/>
      <w:szCs w:val="24"/>
      <w:lang w:val="ru-RU" w:eastAsia="ar-SA"/>
    </w:rPr>
  </w:style>
  <w:style w:type="paragraph" w:customStyle="1" w:styleId="24">
    <w:name w:val="Указатель2"/>
    <w:basedOn w:val="a"/>
    <w:rsid w:val="00A00204"/>
    <w:pPr>
      <w:suppressLineNumbers/>
      <w:suppressAutoHyphens/>
      <w:spacing w:before="0" w:beforeAutospacing="0" w:after="200" w:afterAutospacing="0" w:line="276" w:lineRule="auto"/>
    </w:pPr>
    <w:rPr>
      <w:rFonts w:ascii="Calibri" w:eastAsia="Times New Roman" w:hAnsi="Calibri" w:cs="Tahoma"/>
      <w:lang w:val="ru-RU" w:eastAsia="ar-SA"/>
    </w:rPr>
  </w:style>
  <w:style w:type="paragraph" w:customStyle="1" w:styleId="11">
    <w:name w:val="Название1"/>
    <w:basedOn w:val="a"/>
    <w:rsid w:val="00A00204"/>
    <w:pPr>
      <w:suppressLineNumbers/>
      <w:suppressAutoHyphens/>
      <w:spacing w:before="120" w:beforeAutospacing="0" w:after="120" w:afterAutospacing="0" w:line="276" w:lineRule="auto"/>
    </w:pPr>
    <w:rPr>
      <w:rFonts w:ascii="Calibri" w:eastAsia="Times New Roman" w:hAnsi="Calibri" w:cs="Tahoma"/>
      <w:i/>
      <w:iCs/>
      <w:sz w:val="24"/>
      <w:szCs w:val="24"/>
      <w:lang w:val="ru-RU" w:eastAsia="ar-SA"/>
    </w:rPr>
  </w:style>
  <w:style w:type="paragraph" w:customStyle="1" w:styleId="12">
    <w:name w:val="Указатель1"/>
    <w:basedOn w:val="a"/>
    <w:rsid w:val="00A00204"/>
    <w:pPr>
      <w:suppressLineNumbers/>
      <w:suppressAutoHyphens/>
      <w:spacing w:before="0" w:beforeAutospacing="0" w:after="200" w:afterAutospacing="0" w:line="276" w:lineRule="auto"/>
    </w:pPr>
    <w:rPr>
      <w:rFonts w:ascii="Calibri" w:eastAsia="Times New Roman" w:hAnsi="Calibri" w:cs="Tahoma"/>
      <w:lang w:val="ru-RU" w:eastAsia="ar-SA"/>
    </w:rPr>
  </w:style>
  <w:style w:type="paragraph" w:customStyle="1" w:styleId="s1">
    <w:name w:val="s_1"/>
    <w:basedOn w:val="a"/>
    <w:rsid w:val="00A00204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e">
    <w:name w:val="Содержимое таблицы"/>
    <w:basedOn w:val="a"/>
    <w:rsid w:val="00A00204"/>
    <w:pPr>
      <w:suppressLineNumbers/>
      <w:suppressAutoHyphens/>
      <w:spacing w:before="0" w:beforeAutospacing="0" w:after="200" w:afterAutospacing="0" w:line="276" w:lineRule="auto"/>
    </w:pPr>
    <w:rPr>
      <w:rFonts w:ascii="Calibri" w:eastAsia="Times New Roman" w:hAnsi="Calibri" w:cs="Calibri"/>
      <w:lang w:val="ru-RU" w:eastAsia="ar-SA"/>
    </w:rPr>
  </w:style>
  <w:style w:type="paragraph" w:customStyle="1" w:styleId="af">
    <w:name w:val="Заголовок таблицы"/>
    <w:basedOn w:val="ae"/>
    <w:rsid w:val="00A00204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A00204"/>
  </w:style>
  <w:style w:type="character" w:customStyle="1" w:styleId="25">
    <w:name w:val="Основной шрифт абзаца2"/>
    <w:rsid w:val="00A00204"/>
  </w:style>
  <w:style w:type="character" w:customStyle="1" w:styleId="WW-Absatz-Standardschriftart">
    <w:name w:val="WW-Absatz-Standardschriftart"/>
    <w:rsid w:val="00A00204"/>
  </w:style>
  <w:style w:type="character" w:customStyle="1" w:styleId="WW8Num1z0">
    <w:name w:val="WW8Num1z0"/>
    <w:rsid w:val="00A00204"/>
    <w:rPr>
      <w:rFonts w:ascii="Wingdings" w:hAnsi="Wingdings" w:hint="default"/>
      <w:sz w:val="20"/>
    </w:rPr>
  </w:style>
  <w:style w:type="character" w:customStyle="1" w:styleId="13">
    <w:name w:val="Основной шрифт абзаца1"/>
    <w:rsid w:val="00A00204"/>
  </w:style>
  <w:style w:type="character" w:customStyle="1" w:styleId="apple-converted-space">
    <w:name w:val="apple-converted-space"/>
    <w:basedOn w:val="13"/>
    <w:rsid w:val="00A00204"/>
  </w:style>
  <w:style w:type="paragraph" w:customStyle="1" w:styleId="TableParagraph">
    <w:name w:val="Table Paragraph"/>
    <w:basedOn w:val="a"/>
    <w:uiPriority w:val="1"/>
    <w:qFormat/>
    <w:rsid w:val="00A00204"/>
    <w:pPr>
      <w:spacing w:before="0" w:beforeAutospacing="0" w:after="0" w:afterAutospacing="0"/>
      <w:ind w:left="113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Emphasis"/>
    <w:basedOn w:val="a0"/>
    <w:qFormat/>
    <w:rsid w:val="00A00204"/>
    <w:rPr>
      <w:i/>
      <w:iCs/>
    </w:rPr>
  </w:style>
  <w:style w:type="paragraph" w:styleId="af1">
    <w:name w:val="header"/>
    <w:basedOn w:val="a"/>
    <w:link w:val="af2"/>
    <w:uiPriority w:val="99"/>
    <w:semiHidden/>
    <w:unhideWhenUsed/>
    <w:rsid w:val="00A00204"/>
    <w:pPr>
      <w:tabs>
        <w:tab w:val="center" w:pos="4677"/>
        <w:tab w:val="right" w:pos="9355"/>
      </w:tabs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A00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4"/>
    <w:uiPriority w:val="99"/>
    <w:semiHidden/>
    <w:rsid w:val="00A002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3"/>
    <w:uiPriority w:val="99"/>
    <w:semiHidden/>
    <w:unhideWhenUsed/>
    <w:rsid w:val="00A00204"/>
    <w:pPr>
      <w:tabs>
        <w:tab w:val="center" w:pos="4677"/>
        <w:tab w:val="right" w:pos="9355"/>
      </w:tabs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Нижний колонтитул Знак1"/>
    <w:basedOn w:val="a0"/>
    <w:uiPriority w:val="99"/>
    <w:semiHidden/>
    <w:rsid w:val="00A00204"/>
    <w:rPr>
      <w:lang w:val="en-US"/>
    </w:rPr>
  </w:style>
  <w:style w:type="character" w:customStyle="1" w:styleId="af5">
    <w:name w:val="Текст выноски Знак"/>
    <w:basedOn w:val="a0"/>
    <w:link w:val="af6"/>
    <w:uiPriority w:val="99"/>
    <w:semiHidden/>
    <w:rsid w:val="00A00204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A00204"/>
    <w:pPr>
      <w:spacing w:before="0" w:beforeAutospacing="0" w:after="0" w:afterAutospacing="0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5">
    <w:name w:val="Текст выноски Знак1"/>
    <w:basedOn w:val="a0"/>
    <w:uiPriority w:val="99"/>
    <w:semiHidden/>
    <w:rsid w:val="00A00204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uiPriority w:val="99"/>
    <w:rsid w:val="00A002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6">
    <w:name w:val="p6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3">
    <w:name w:val="p13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5">
    <w:name w:val="p15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">
    <w:name w:val="p10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0">
    <w:name w:val="Средняя сетка 21"/>
    <w:basedOn w:val="a"/>
    <w:uiPriority w:val="1"/>
    <w:qFormat/>
    <w:rsid w:val="00A00204"/>
    <w:pPr>
      <w:spacing w:before="0" w:beforeAutospacing="0" w:after="0" w:afterAutospacing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A00204"/>
    <w:pPr>
      <w:widowControl w:val="0"/>
      <w:suppressAutoHyphens/>
      <w:autoSpaceDE w:val="0"/>
      <w:spacing w:before="0" w:beforeAutospacing="0" w:after="0" w:afterAutospacing="0" w:line="204" w:lineRule="exact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7">
    <w:name w:val="Буллит Знак"/>
    <w:link w:val="af8"/>
    <w:locked/>
    <w:rsid w:val="00A0020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8">
    <w:name w:val="Буллит"/>
    <w:basedOn w:val="a"/>
    <w:link w:val="af7"/>
    <w:rsid w:val="00A00204"/>
    <w:pPr>
      <w:autoSpaceDE w:val="0"/>
      <w:autoSpaceDN w:val="0"/>
      <w:adjustRightInd w:val="0"/>
      <w:spacing w:before="0" w:beforeAutospacing="0" w:after="0" w:afterAutospacing="0" w:line="214" w:lineRule="atLeast"/>
      <w:ind w:firstLine="244"/>
      <w:jc w:val="both"/>
    </w:pPr>
    <w:rPr>
      <w:rFonts w:ascii="NewtonCSanPin" w:eastAsia="Times New Roman" w:hAnsi="NewtonCSanPin" w:cs="Times New Roman"/>
      <w:color w:val="000000"/>
      <w:sz w:val="21"/>
      <w:szCs w:val="21"/>
      <w:lang w:val="ru-RU"/>
    </w:rPr>
  </w:style>
  <w:style w:type="paragraph" w:customStyle="1" w:styleId="p8">
    <w:name w:val="p8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9">
    <w:name w:val="Основной Знак"/>
    <w:link w:val="afa"/>
    <w:locked/>
    <w:rsid w:val="00A0020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a">
    <w:name w:val="Основной"/>
    <w:basedOn w:val="a"/>
    <w:link w:val="af9"/>
    <w:rsid w:val="00A00204"/>
    <w:pPr>
      <w:autoSpaceDE w:val="0"/>
      <w:autoSpaceDN w:val="0"/>
      <w:adjustRightInd w:val="0"/>
      <w:spacing w:before="0" w:beforeAutospacing="0" w:after="0" w:afterAutospacing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val="ru-RU"/>
    </w:rPr>
  </w:style>
  <w:style w:type="paragraph" w:customStyle="1" w:styleId="p73">
    <w:name w:val="p73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1"/>
    <w:basedOn w:val="a0"/>
    <w:rsid w:val="00A00204"/>
  </w:style>
  <w:style w:type="character" w:customStyle="1" w:styleId="z-">
    <w:name w:val="z-Начало формы Знак"/>
    <w:basedOn w:val="a0"/>
    <w:link w:val="z-0"/>
    <w:semiHidden/>
    <w:rsid w:val="00A00204"/>
    <w:rPr>
      <w:rFonts w:ascii="Arial" w:hAnsi="Arial" w:cs="Arial"/>
      <w:vanish/>
      <w:sz w:val="16"/>
      <w:szCs w:val="16"/>
      <w:lang w:val="en-US"/>
    </w:rPr>
  </w:style>
  <w:style w:type="paragraph" w:styleId="z-0">
    <w:name w:val="HTML Top of Form"/>
    <w:basedOn w:val="a"/>
    <w:next w:val="a"/>
    <w:link w:val="z-"/>
    <w:hidden/>
    <w:semiHidden/>
    <w:unhideWhenUsed/>
    <w:rsid w:val="00A00204"/>
    <w:pPr>
      <w:pBdr>
        <w:bottom w:val="single" w:sz="6" w:space="1" w:color="auto"/>
      </w:pBdr>
      <w:spacing w:before="0" w:beforeAutospacing="0" w:after="0" w:afterAutospacing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A00204"/>
    <w:rPr>
      <w:rFonts w:ascii="Arial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3"/>
    <w:semiHidden/>
    <w:rsid w:val="00A00204"/>
    <w:rPr>
      <w:rFonts w:ascii="Arial" w:hAnsi="Arial" w:cs="Arial"/>
      <w:vanish/>
      <w:sz w:val="16"/>
      <w:szCs w:val="16"/>
      <w:lang w:val="en-US"/>
    </w:rPr>
  </w:style>
  <w:style w:type="paragraph" w:styleId="z-3">
    <w:name w:val="HTML Bottom of Form"/>
    <w:basedOn w:val="a"/>
    <w:next w:val="a"/>
    <w:link w:val="z-2"/>
    <w:hidden/>
    <w:semiHidden/>
    <w:unhideWhenUsed/>
    <w:rsid w:val="00A00204"/>
    <w:pPr>
      <w:pBdr>
        <w:top w:val="single" w:sz="6" w:space="1" w:color="auto"/>
      </w:pBdr>
      <w:spacing w:before="0" w:beforeAutospacing="0" w:after="0" w:afterAutospacing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A00204"/>
    <w:rPr>
      <w:rFonts w:ascii="Arial" w:hAnsi="Arial" w:cs="Arial"/>
      <w:vanish/>
      <w:sz w:val="16"/>
      <w:szCs w:val="16"/>
      <w:lang w:val="en-US"/>
    </w:rPr>
  </w:style>
  <w:style w:type="character" w:customStyle="1" w:styleId="s2">
    <w:name w:val="s2"/>
    <w:rsid w:val="00A00204"/>
  </w:style>
  <w:style w:type="character" w:customStyle="1" w:styleId="s100">
    <w:name w:val="s10"/>
    <w:rsid w:val="00A00204"/>
  </w:style>
  <w:style w:type="character" w:customStyle="1" w:styleId="FontStyle13">
    <w:name w:val="Font Style13"/>
    <w:uiPriority w:val="99"/>
    <w:rsid w:val="00A00204"/>
    <w:rPr>
      <w:rFonts w:ascii="Bookman Old Style" w:hAnsi="Bookman Old Style" w:cs="Bookman Old Style" w:hint="default"/>
      <w:sz w:val="14"/>
      <w:szCs w:val="14"/>
    </w:rPr>
  </w:style>
  <w:style w:type="character" w:customStyle="1" w:styleId="s11">
    <w:name w:val="s11"/>
    <w:rsid w:val="00A00204"/>
  </w:style>
  <w:style w:type="paragraph" w:customStyle="1" w:styleId="afb">
    <w:name w:val="Базовый"/>
    <w:uiPriority w:val="99"/>
    <w:rsid w:val="00A00204"/>
    <w:pPr>
      <w:suppressAutoHyphens/>
      <w:spacing w:after="0" w:line="100" w:lineRule="atLeast"/>
      <w:jc w:val="both"/>
    </w:pPr>
    <w:rPr>
      <w:rFonts w:ascii="Calibri" w:eastAsia="SimSun" w:hAnsi="Calibri" w:cs="Calibri"/>
    </w:rPr>
  </w:style>
  <w:style w:type="paragraph" w:customStyle="1" w:styleId="16">
    <w:name w:val="Заголовок1"/>
    <w:basedOn w:val="afb"/>
    <w:next w:val="a3"/>
    <w:uiPriority w:val="99"/>
    <w:rsid w:val="00A0020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1">
    <w:name w:val="Основной текст 21"/>
    <w:basedOn w:val="afb"/>
    <w:uiPriority w:val="99"/>
    <w:rsid w:val="00A00204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phStyle">
    <w:name w:val="Paragraph Style"/>
    <w:uiPriority w:val="99"/>
    <w:rsid w:val="00A00204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customStyle="1" w:styleId="c12">
    <w:name w:val="c12"/>
    <w:basedOn w:val="afb"/>
    <w:uiPriority w:val="99"/>
    <w:rsid w:val="00A00204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fb"/>
    <w:uiPriority w:val="99"/>
    <w:rsid w:val="00A00204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A00204"/>
    <w:rPr>
      <w:color w:val="000080"/>
      <w:u w:val="single"/>
      <w:lang w:val="ru-RU" w:eastAsia="ru-RU" w:bidi="ru-RU"/>
    </w:rPr>
  </w:style>
  <w:style w:type="character" w:customStyle="1" w:styleId="ListLabel1">
    <w:name w:val="ListLabel 1"/>
    <w:rsid w:val="00A00204"/>
    <w:rPr>
      <w:sz w:val="20"/>
    </w:rPr>
  </w:style>
  <w:style w:type="character" w:customStyle="1" w:styleId="c0">
    <w:name w:val="c0"/>
    <w:basedOn w:val="a0"/>
    <w:rsid w:val="00A00204"/>
  </w:style>
  <w:style w:type="character" w:customStyle="1" w:styleId="c4">
    <w:name w:val="c4"/>
    <w:basedOn w:val="a0"/>
    <w:rsid w:val="00A00204"/>
  </w:style>
  <w:style w:type="paragraph" w:styleId="afc">
    <w:name w:val="Normal (Web)"/>
    <w:basedOn w:val="a"/>
    <w:uiPriority w:val="99"/>
    <w:semiHidden/>
    <w:unhideWhenUsed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7">
    <w:name w:val="Обычный (веб)1"/>
    <w:basedOn w:val="a"/>
    <w:rsid w:val="00A00204"/>
    <w:pPr>
      <w:widowControl w:val="0"/>
      <w:suppressAutoHyphens/>
      <w:spacing w:before="28" w:beforeAutospacing="0" w:after="28" w:afterAutospacing="0"/>
    </w:pPr>
    <w:rPr>
      <w:rFonts w:ascii="Tahoma" w:eastAsia="WenQuanYi Micro Hei" w:hAnsi="Tahoma" w:cs="Tahoma"/>
      <w:kern w:val="2"/>
      <w:sz w:val="16"/>
      <w:szCs w:val="16"/>
      <w:lang w:eastAsia="zh-CN" w:bidi="hi-IN"/>
    </w:rPr>
  </w:style>
  <w:style w:type="paragraph" w:customStyle="1" w:styleId="western">
    <w:name w:val="western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">
    <w:name w:val="c11"/>
    <w:basedOn w:val="a"/>
    <w:uiPriority w:val="99"/>
    <w:rsid w:val="00A00204"/>
    <w:pPr>
      <w:spacing w:before="90" w:beforeAutospacing="0" w:after="9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A00204"/>
  </w:style>
  <w:style w:type="character" w:customStyle="1" w:styleId="extended-textshort">
    <w:name w:val="extended-text__short"/>
    <w:basedOn w:val="a0"/>
    <w:rsid w:val="00A00204"/>
  </w:style>
  <w:style w:type="character" w:styleId="afd">
    <w:name w:val="Strong"/>
    <w:basedOn w:val="a0"/>
    <w:uiPriority w:val="22"/>
    <w:qFormat/>
    <w:rsid w:val="00A00204"/>
    <w:rPr>
      <w:b/>
      <w:bCs/>
    </w:rPr>
  </w:style>
  <w:style w:type="paragraph" w:styleId="afe">
    <w:name w:val="footnote text"/>
    <w:basedOn w:val="a"/>
    <w:link w:val="aff"/>
    <w:uiPriority w:val="99"/>
    <w:semiHidden/>
    <w:unhideWhenUsed/>
    <w:rsid w:val="00A00204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uiPriority w:val="99"/>
    <w:semiHidden/>
    <w:rsid w:val="00A002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0">
    <w:name w:val="Основной текст с отступом Знак"/>
    <w:basedOn w:val="a0"/>
    <w:link w:val="aff1"/>
    <w:uiPriority w:val="99"/>
    <w:semiHidden/>
    <w:rsid w:val="00A0020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1">
    <w:name w:val="Body Text Indent"/>
    <w:basedOn w:val="a"/>
    <w:link w:val="aff0"/>
    <w:uiPriority w:val="99"/>
    <w:semiHidden/>
    <w:unhideWhenUsed/>
    <w:rsid w:val="00A00204"/>
    <w:pPr>
      <w:widowControl w:val="0"/>
      <w:overflowPunct w:val="0"/>
      <w:autoSpaceDE w:val="0"/>
      <w:autoSpaceDN w:val="0"/>
      <w:adjustRightInd w:val="0"/>
      <w:spacing w:before="0" w:beforeAutospacing="0" w:after="120" w:afterAutospacing="0" w:line="360" w:lineRule="auto"/>
      <w:ind w:left="283"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8">
    <w:name w:val="Основной текст с отступом Знак1"/>
    <w:basedOn w:val="a0"/>
    <w:uiPriority w:val="99"/>
    <w:semiHidden/>
    <w:rsid w:val="00A00204"/>
    <w:rPr>
      <w:lang w:val="en-US"/>
    </w:rPr>
  </w:style>
  <w:style w:type="paragraph" w:styleId="aff2">
    <w:name w:val="Subtitle"/>
    <w:basedOn w:val="a"/>
    <w:next w:val="a"/>
    <w:link w:val="aff3"/>
    <w:uiPriority w:val="11"/>
    <w:qFormat/>
    <w:rsid w:val="00A00204"/>
    <w:pPr>
      <w:widowControl w:val="0"/>
      <w:autoSpaceDE w:val="0"/>
      <w:autoSpaceDN w:val="0"/>
      <w:adjustRightInd w:val="0"/>
      <w:spacing w:before="0" w:beforeAutospacing="0" w:after="60" w:afterAutospacing="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ja-JP"/>
    </w:rPr>
  </w:style>
  <w:style w:type="character" w:customStyle="1" w:styleId="aff3">
    <w:name w:val="Подзаголовок Знак"/>
    <w:basedOn w:val="a0"/>
    <w:link w:val="aff2"/>
    <w:uiPriority w:val="11"/>
    <w:rsid w:val="00A00204"/>
    <w:rPr>
      <w:rFonts w:ascii="Cambria" w:eastAsia="Times New Roman" w:hAnsi="Cambria" w:cs="Times New Roman"/>
      <w:sz w:val="24"/>
      <w:szCs w:val="24"/>
      <w:lang w:val="x-none" w:eastAsia="ja-JP"/>
    </w:rPr>
  </w:style>
  <w:style w:type="paragraph" w:customStyle="1" w:styleId="31">
    <w:name w:val="Заголовок 3+"/>
    <w:basedOn w:val="a"/>
    <w:uiPriority w:val="99"/>
    <w:rsid w:val="00A00204"/>
    <w:pPr>
      <w:widowControl w:val="0"/>
      <w:overflowPunct w:val="0"/>
      <w:autoSpaceDE w:val="0"/>
      <w:autoSpaceDN w:val="0"/>
      <w:adjustRightInd w:val="0"/>
      <w:spacing w:before="240" w:beforeAutospacing="0" w:after="0" w:afterAutospacing="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Oaeno">
    <w:name w:val="Oaeno"/>
    <w:basedOn w:val="a"/>
    <w:uiPriority w:val="99"/>
    <w:rsid w:val="00A00204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c5">
    <w:name w:val="c5"/>
    <w:basedOn w:val="a"/>
    <w:uiPriority w:val="99"/>
    <w:rsid w:val="00A002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W-">
    <w:name w:val="WW-Базовый"/>
    <w:uiPriority w:val="99"/>
    <w:rsid w:val="00A00204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styleId="aff4">
    <w:name w:val="Subtle Emphasis"/>
    <w:uiPriority w:val="19"/>
    <w:qFormat/>
    <w:rsid w:val="00A00204"/>
    <w:rPr>
      <w:i/>
      <w:iCs/>
      <w:color w:val="808080"/>
    </w:rPr>
  </w:style>
  <w:style w:type="character" w:customStyle="1" w:styleId="19">
    <w:name w:val="Заголовок Знак1"/>
    <w:uiPriority w:val="99"/>
    <w:locked/>
    <w:rsid w:val="00A00204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5">
    <w:name w:val="endnote text"/>
    <w:basedOn w:val="a"/>
    <w:link w:val="aff6"/>
    <w:uiPriority w:val="99"/>
    <w:semiHidden/>
    <w:unhideWhenUsed/>
    <w:rsid w:val="00A00204"/>
    <w:pPr>
      <w:suppressAutoHyphens/>
      <w:spacing w:before="0" w:beforeAutospacing="0" w:after="0" w:afterAutospacing="0"/>
    </w:pPr>
    <w:rPr>
      <w:rFonts w:ascii="Calibri" w:eastAsia="Times New Roman" w:hAnsi="Calibri" w:cs="Calibri"/>
      <w:sz w:val="20"/>
      <w:szCs w:val="20"/>
      <w:lang w:val="ru-RU" w:eastAsia="ar-SA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00204"/>
    <w:rPr>
      <w:rFonts w:ascii="Calibri" w:eastAsia="Times New Roman" w:hAnsi="Calibri" w:cs="Calibri"/>
      <w:sz w:val="20"/>
      <w:szCs w:val="20"/>
      <w:lang w:eastAsia="ar-SA"/>
    </w:rPr>
  </w:style>
  <w:style w:type="character" w:styleId="aff7">
    <w:name w:val="endnote reference"/>
    <w:basedOn w:val="a0"/>
    <w:uiPriority w:val="99"/>
    <w:semiHidden/>
    <w:unhideWhenUsed/>
    <w:rsid w:val="00A00204"/>
    <w:rPr>
      <w:vertAlign w:val="superscript"/>
    </w:rPr>
  </w:style>
  <w:style w:type="character" w:styleId="aff8">
    <w:name w:val="page number"/>
    <w:basedOn w:val="a0"/>
    <w:rsid w:val="00A0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lk" TargetMode="External"/><Relationship Id="rId21" Type="http://schemas.openxmlformats.org/officeDocument/2006/relationships/hyperlink" Target="https://uchi.ru/teachers/lk" TargetMode="External"/><Relationship Id="rId42" Type="http://schemas.openxmlformats.org/officeDocument/2006/relationships/hyperlink" Target="https://uchi.ru/teachers/lk" TargetMode="External"/><Relationship Id="rId63" Type="http://schemas.openxmlformats.org/officeDocument/2006/relationships/hyperlink" Target="https://uchi.ru/teachers/lk" TargetMode="External"/><Relationship Id="rId84" Type="http://schemas.openxmlformats.org/officeDocument/2006/relationships/hyperlink" Target="https://uchi.ru/teachers/lk" TargetMode="External"/><Relationship Id="rId138" Type="http://schemas.openxmlformats.org/officeDocument/2006/relationships/hyperlink" Target="https://uchi.ru/teachers/lk" TargetMode="External"/><Relationship Id="rId107" Type="http://schemas.openxmlformats.org/officeDocument/2006/relationships/hyperlink" Target="https://uchi.ru/teachers/lk" TargetMode="External"/><Relationship Id="rId11" Type="http://schemas.openxmlformats.org/officeDocument/2006/relationships/hyperlink" Target="https://uchi.ru/teachers/lk" TargetMode="External"/><Relationship Id="rId32" Type="http://schemas.openxmlformats.org/officeDocument/2006/relationships/hyperlink" Target="https://uchi.ru/teachers/lk" TargetMode="External"/><Relationship Id="rId37" Type="http://schemas.openxmlformats.org/officeDocument/2006/relationships/hyperlink" Target="https://uchi.ru/teachers/lk" TargetMode="External"/><Relationship Id="rId53" Type="http://schemas.openxmlformats.org/officeDocument/2006/relationships/hyperlink" Target="https://uchi.ru/teachers/lk" TargetMode="External"/><Relationship Id="rId58" Type="http://schemas.openxmlformats.org/officeDocument/2006/relationships/hyperlink" Target="https://uchi.ru/teachers/lk" TargetMode="External"/><Relationship Id="rId74" Type="http://schemas.openxmlformats.org/officeDocument/2006/relationships/hyperlink" Target="https://uchi.ru/teachers/lk" TargetMode="External"/><Relationship Id="rId79" Type="http://schemas.openxmlformats.org/officeDocument/2006/relationships/hyperlink" Target="https://uchi.ru/teachers/lk" TargetMode="External"/><Relationship Id="rId102" Type="http://schemas.openxmlformats.org/officeDocument/2006/relationships/hyperlink" Target="https://uchi.ru/teachers/lk" TargetMode="External"/><Relationship Id="rId123" Type="http://schemas.openxmlformats.org/officeDocument/2006/relationships/hyperlink" Target="https://uchi.ru/teachers/lk" TargetMode="External"/><Relationship Id="rId128" Type="http://schemas.openxmlformats.org/officeDocument/2006/relationships/hyperlink" Target="https://uchi.ru/teachers/lk" TargetMode="External"/><Relationship Id="rId5" Type="http://schemas.openxmlformats.org/officeDocument/2006/relationships/hyperlink" Target="https://uchi.ru/teachers/lk" TargetMode="External"/><Relationship Id="rId90" Type="http://schemas.openxmlformats.org/officeDocument/2006/relationships/hyperlink" Target="https://uchi.ru/teachers/lk" TargetMode="External"/><Relationship Id="rId95" Type="http://schemas.openxmlformats.org/officeDocument/2006/relationships/hyperlink" Target="https://uchi.ru/teachers/lk" TargetMode="External"/><Relationship Id="rId22" Type="http://schemas.openxmlformats.org/officeDocument/2006/relationships/hyperlink" Target="https://uchi.ru/teachers/lk" TargetMode="External"/><Relationship Id="rId27" Type="http://schemas.openxmlformats.org/officeDocument/2006/relationships/hyperlink" Target="https://uchi.ru/teachers/lk" TargetMode="External"/><Relationship Id="rId43" Type="http://schemas.openxmlformats.org/officeDocument/2006/relationships/hyperlink" Target="https://uchi.ru/teachers/lk" TargetMode="External"/><Relationship Id="rId48" Type="http://schemas.openxmlformats.org/officeDocument/2006/relationships/hyperlink" Target="https://uchi.ru/teachers/lk" TargetMode="External"/><Relationship Id="rId64" Type="http://schemas.openxmlformats.org/officeDocument/2006/relationships/hyperlink" Target="https://uchi.ru/teachers/lk" TargetMode="External"/><Relationship Id="rId69" Type="http://schemas.openxmlformats.org/officeDocument/2006/relationships/hyperlink" Target="https://uchi.ru/teachers/lk" TargetMode="External"/><Relationship Id="rId113" Type="http://schemas.openxmlformats.org/officeDocument/2006/relationships/hyperlink" Target="https://uchi.ru/teachers/lk" TargetMode="External"/><Relationship Id="rId118" Type="http://schemas.openxmlformats.org/officeDocument/2006/relationships/hyperlink" Target="https://uchi.ru/teachers/lk" TargetMode="External"/><Relationship Id="rId134" Type="http://schemas.openxmlformats.org/officeDocument/2006/relationships/hyperlink" Target="https://uchi.ru/teachers/lk" TargetMode="External"/><Relationship Id="rId139" Type="http://schemas.openxmlformats.org/officeDocument/2006/relationships/hyperlink" Target="https://uchi.ru/teachers/lk" TargetMode="External"/><Relationship Id="rId80" Type="http://schemas.openxmlformats.org/officeDocument/2006/relationships/hyperlink" Target="https://uchi.ru/teachers/lk" TargetMode="External"/><Relationship Id="rId85" Type="http://schemas.openxmlformats.org/officeDocument/2006/relationships/hyperlink" Target="https://uchi.ru/teachers/lk" TargetMode="External"/><Relationship Id="rId12" Type="http://schemas.openxmlformats.org/officeDocument/2006/relationships/hyperlink" Target="https://uchi.ru/teachers/lk" TargetMode="External"/><Relationship Id="rId17" Type="http://schemas.openxmlformats.org/officeDocument/2006/relationships/hyperlink" Target="https://uchi.ru/teachers/lk" TargetMode="External"/><Relationship Id="rId33" Type="http://schemas.openxmlformats.org/officeDocument/2006/relationships/hyperlink" Target="https://uchi.ru/teachers/lk" TargetMode="External"/><Relationship Id="rId38" Type="http://schemas.openxmlformats.org/officeDocument/2006/relationships/hyperlink" Target="https://uchi.ru/teachers/lk" TargetMode="External"/><Relationship Id="rId59" Type="http://schemas.openxmlformats.org/officeDocument/2006/relationships/hyperlink" Target="https://uchi.ru/teachers/lk" TargetMode="External"/><Relationship Id="rId103" Type="http://schemas.openxmlformats.org/officeDocument/2006/relationships/hyperlink" Target="https://uchi.ru/teachers/lk" TargetMode="External"/><Relationship Id="rId108" Type="http://schemas.openxmlformats.org/officeDocument/2006/relationships/hyperlink" Target="https://uchi.ru/teachers/lk" TargetMode="External"/><Relationship Id="rId124" Type="http://schemas.openxmlformats.org/officeDocument/2006/relationships/hyperlink" Target="https://uchi.ru/teachers/lk" TargetMode="External"/><Relationship Id="rId129" Type="http://schemas.openxmlformats.org/officeDocument/2006/relationships/hyperlink" Target="https://uchi.ru/teachers/lk" TargetMode="External"/><Relationship Id="rId54" Type="http://schemas.openxmlformats.org/officeDocument/2006/relationships/hyperlink" Target="https://uchi.ru/teachers/lk" TargetMode="External"/><Relationship Id="rId70" Type="http://schemas.openxmlformats.org/officeDocument/2006/relationships/hyperlink" Target="https://uchi.ru/teachers/lk" TargetMode="External"/><Relationship Id="rId75" Type="http://schemas.openxmlformats.org/officeDocument/2006/relationships/hyperlink" Target="https://uchi.ru/teachers/lk" TargetMode="External"/><Relationship Id="rId91" Type="http://schemas.openxmlformats.org/officeDocument/2006/relationships/hyperlink" Target="https://uchi.ru/teachers/lk" TargetMode="External"/><Relationship Id="rId96" Type="http://schemas.openxmlformats.org/officeDocument/2006/relationships/hyperlink" Target="https://uchi.ru/teachers/lk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chi.ru/teachers/lk" TargetMode="External"/><Relationship Id="rId23" Type="http://schemas.openxmlformats.org/officeDocument/2006/relationships/hyperlink" Target="https://uchi.ru/teachers/lk" TargetMode="External"/><Relationship Id="rId28" Type="http://schemas.openxmlformats.org/officeDocument/2006/relationships/hyperlink" Target="https://uchi.ru/teachers/lk" TargetMode="External"/><Relationship Id="rId49" Type="http://schemas.openxmlformats.org/officeDocument/2006/relationships/hyperlink" Target="https://uchi.ru/teachers/lk" TargetMode="External"/><Relationship Id="rId114" Type="http://schemas.openxmlformats.org/officeDocument/2006/relationships/hyperlink" Target="https://uchi.ru/teachers/lk" TargetMode="External"/><Relationship Id="rId119" Type="http://schemas.openxmlformats.org/officeDocument/2006/relationships/hyperlink" Target="https://uchi.ru/teachers/lk" TargetMode="External"/><Relationship Id="rId44" Type="http://schemas.openxmlformats.org/officeDocument/2006/relationships/hyperlink" Target="https://uchi.ru/teachers/lk" TargetMode="External"/><Relationship Id="rId60" Type="http://schemas.openxmlformats.org/officeDocument/2006/relationships/hyperlink" Target="https://uchi.ru/teachers/lk" TargetMode="External"/><Relationship Id="rId65" Type="http://schemas.openxmlformats.org/officeDocument/2006/relationships/hyperlink" Target="https://uchi.ru/teachers/lk" TargetMode="External"/><Relationship Id="rId81" Type="http://schemas.openxmlformats.org/officeDocument/2006/relationships/hyperlink" Target="https://uchi.ru/teachers/lk" TargetMode="External"/><Relationship Id="rId86" Type="http://schemas.openxmlformats.org/officeDocument/2006/relationships/hyperlink" Target="https://uchi.ru/teachers/lk" TargetMode="External"/><Relationship Id="rId130" Type="http://schemas.openxmlformats.org/officeDocument/2006/relationships/hyperlink" Target="https://uchi.ru/teachers/lk" TargetMode="External"/><Relationship Id="rId135" Type="http://schemas.openxmlformats.org/officeDocument/2006/relationships/hyperlink" Target="https://uchi.ru/teachers/lk" TargetMode="External"/><Relationship Id="rId13" Type="http://schemas.openxmlformats.org/officeDocument/2006/relationships/hyperlink" Target="https://uchi.ru/teachers/lk" TargetMode="External"/><Relationship Id="rId18" Type="http://schemas.openxmlformats.org/officeDocument/2006/relationships/hyperlink" Target="https://uchi.ru/teachers/lk" TargetMode="External"/><Relationship Id="rId39" Type="http://schemas.openxmlformats.org/officeDocument/2006/relationships/hyperlink" Target="https://uchi.ru/teachers/lk" TargetMode="External"/><Relationship Id="rId109" Type="http://schemas.openxmlformats.org/officeDocument/2006/relationships/hyperlink" Target="https://uchi.ru/teachers/lk" TargetMode="External"/><Relationship Id="rId34" Type="http://schemas.openxmlformats.org/officeDocument/2006/relationships/hyperlink" Target="https://uchi.ru/teachers/lk" TargetMode="External"/><Relationship Id="rId50" Type="http://schemas.openxmlformats.org/officeDocument/2006/relationships/hyperlink" Target="https://uchi.ru/teachers/lk" TargetMode="External"/><Relationship Id="rId55" Type="http://schemas.openxmlformats.org/officeDocument/2006/relationships/hyperlink" Target="https://uchi.ru/teachers/lk" TargetMode="External"/><Relationship Id="rId76" Type="http://schemas.openxmlformats.org/officeDocument/2006/relationships/hyperlink" Target="https://uchi.ru/teachers/lk" TargetMode="External"/><Relationship Id="rId97" Type="http://schemas.openxmlformats.org/officeDocument/2006/relationships/hyperlink" Target="https://uchi.ru/teachers/lk" TargetMode="External"/><Relationship Id="rId104" Type="http://schemas.openxmlformats.org/officeDocument/2006/relationships/hyperlink" Target="https://uchi.ru/teachers/lk" TargetMode="External"/><Relationship Id="rId120" Type="http://schemas.openxmlformats.org/officeDocument/2006/relationships/hyperlink" Target="https://uchi.ru/teachers/lk" TargetMode="External"/><Relationship Id="rId125" Type="http://schemas.openxmlformats.org/officeDocument/2006/relationships/hyperlink" Target="https://uchi.ru/teachers/lk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uchi.ru/teachers/lk" TargetMode="External"/><Relationship Id="rId71" Type="http://schemas.openxmlformats.org/officeDocument/2006/relationships/hyperlink" Target="https://uchi.ru/teachers/lk" TargetMode="External"/><Relationship Id="rId92" Type="http://schemas.openxmlformats.org/officeDocument/2006/relationships/hyperlink" Target="https://uchi.ru/teachers/lk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lk" TargetMode="External"/><Relationship Id="rId24" Type="http://schemas.openxmlformats.org/officeDocument/2006/relationships/hyperlink" Target="https://uchi.ru/teachers/lk" TargetMode="External"/><Relationship Id="rId40" Type="http://schemas.openxmlformats.org/officeDocument/2006/relationships/hyperlink" Target="https://uchi.ru/teachers/lk" TargetMode="External"/><Relationship Id="rId45" Type="http://schemas.openxmlformats.org/officeDocument/2006/relationships/hyperlink" Target="https://uchi.ru/teachers/lk" TargetMode="External"/><Relationship Id="rId66" Type="http://schemas.openxmlformats.org/officeDocument/2006/relationships/hyperlink" Target="https://uchi.ru/teachers/lk" TargetMode="External"/><Relationship Id="rId87" Type="http://schemas.openxmlformats.org/officeDocument/2006/relationships/hyperlink" Target="https://uchi.ru/teachers/lk" TargetMode="External"/><Relationship Id="rId110" Type="http://schemas.openxmlformats.org/officeDocument/2006/relationships/hyperlink" Target="https://uchi.ru/teachers/lk" TargetMode="External"/><Relationship Id="rId115" Type="http://schemas.openxmlformats.org/officeDocument/2006/relationships/hyperlink" Target="https://uchi.ru/teachers/lk" TargetMode="External"/><Relationship Id="rId131" Type="http://schemas.openxmlformats.org/officeDocument/2006/relationships/hyperlink" Target="https://uchi.ru/teachers/lk" TargetMode="External"/><Relationship Id="rId136" Type="http://schemas.openxmlformats.org/officeDocument/2006/relationships/hyperlink" Target="https://uchi.ru/teachers/lk" TargetMode="External"/><Relationship Id="rId61" Type="http://schemas.openxmlformats.org/officeDocument/2006/relationships/hyperlink" Target="https://uchi.ru/teachers/lk" TargetMode="External"/><Relationship Id="rId82" Type="http://schemas.openxmlformats.org/officeDocument/2006/relationships/hyperlink" Target="https://uchi.ru/teachers/lk" TargetMode="External"/><Relationship Id="rId19" Type="http://schemas.openxmlformats.org/officeDocument/2006/relationships/hyperlink" Target="https://uchi.ru/teachers/lk" TargetMode="External"/><Relationship Id="rId14" Type="http://schemas.openxmlformats.org/officeDocument/2006/relationships/hyperlink" Target="https://uchi.ru/teachers/lk" TargetMode="External"/><Relationship Id="rId30" Type="http://schemas.openxmlformats.org/officeDocument/2006/relationships/hyperlink" Target="https://uchi.ru/teachers/lk" TargetMode="External"/><Relationship Id="rId35" Type="http://schemas.openxmlformats.org/officeDocument/2006/relationships/hyperlink" Target="https://uchi.ru/teachers/lk" TargetMode="External"/><Relationship Id="rId56" Type="http://schemas.openxmlformats.org/officeDocument/2006/relationships/hyperlink" Target="https://uchi.ru/teachers/lk" TargetMode="External"/><Relationship Id="rId77" Type="http://schemas.openxmlformats.org/officeDocument/2006/relationships/hyperlink" Target="https://uchi.ru/teachers/lk" TargetMode="External"/><Relationship Id="rId100" Type="http://schemas.openxmlformats.org/officeDocument/2006/relationships/hyperlink" Target="https://uchi.ru/teachers/lk" TargetMode="External"/><Relationship Id="rId105" Type="http://schemas.openxmlformats.org/officeDocument/2006/relationships/hyperlink" Target="https://uchi.ru/teachers/lk" TargetMode="External"/><Relationship Id="rId126" Type="http://schemas.openxmlformats.org/officeDocument/2006/relationships/hyperlink" Target="https://uchi.ru/teachers/lk" TargetMode="External"/><Relationship Id="rId8" Type="http://schemas.openxmlformats.org/officeDocument/2006/relationships/hyperlink" Target="https://uchi.ru/teachers/lk" TargetMode="External"/><Relationship Id="rId51" Type="http://schemas.openxmlformats.org/officeDocument/2006/relationships/hyperlink" Target="https://uchi.ru/teachers/lk" TargetMode="External"/><Relationship Id="rId72" Type="http://schemas.openxmlformats.org/officeDocument/2006/relationships/hyperlink" Target="https://uchi.ru/teachers/lk" TargetMode="External"/><Relationship Id="rId93" Type="http://schemas.openxmlformats.org/officeDocument/2006/relationships/hyperlink" Target="https://uchi.ru/teachers/lk" TargetMode="External"/><Relationship Id="rId98" Type="http://schemas.openxmlformats.org/officeDocument/2006/relationships/hyperlink" Target="https://uchi.ru/teachers/lk" TargetMode="External"/><Relationship Id="rId121" Type="http://schemas.openxmlformats.org/officeDocument/2006/relationships/hyperlink" Target="https://uchi.ru/teachers/lk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teachers/lk" TargetMode="External"/><Relationship Id="rId46" Type="http://schemas.openxmlformats.org/officeDocument/2006/relationships/hyperlink" Target="https://uchi.ru/teachers/lk" TargetMode="External"/><Relationship Id="rId67" Type="http://schemas.openxmlformats.org/officeDocument/2006/relationships/hyperlink" Target="https://uchi.ru/teachers/lk" TargetMode="External"/><Relationship Id="rId116" Type="http://schemas.openxmlformats.org/officeDocument/2006/relationships/hyperlink" Target="https://uchi.ru/teachers/lk" TargetMode="External"/><Relationship Id="rId137" Type="http://schemas.openxmlformats.org/officeDocument/2006/relationships/hyperlink" Target="https://uchi.ru/teachers/lk" TargetMode="External"/><Relationship Id="rId20" Type="http://schemas.openxmlformats.org/officeDocument/2006/relationships/hyperlink" Target="https://uchi.ru/teachers/lk" TargetMode="External"/><Relationship Id="rId41" Type="http://schemas.openxmlformats.org/officeDocument/2006/relationships/hyperlink" Target="https://uchi.ru/teachers/lk" TargetMode="External"/><Relationship Id="rId62" Type="http://schemas.openxmlformats.org/officeDocument/2006/relationships/hyperlink" Target="https://uchi.ru/teachers/lk" TargetMode="External"/><Relationship Id="rId83" Type="http://schemas.openxmlformats.org/officeDocument/2006/relationships/hyperlink" Target="https://uchi.ru/teachers/lk" TargetMode="External"/><Relationship Id="rId88" Type="http://schemas.openxmlformats.org/officeDocument/2006/relationships/hyperlink" Target="https://uchi.ru/teachers/lk" TargetMode="External"/><Relationship Id="rId111" Type="http://schemas.openxmlformats.org/officeDocument/2006/relationships/hyperlink" Target="https://uchi.ru/teachers/lk" TargetMode="External"/><Relationship Id="rId132" Type="http://schemas.openxmlformats.org/officeDocument/2006/relationships/hyperlink" Target="https://uchi.ru/teachers/lk" TargetMode="External"/><Relationship Id="rId15" Type="http://schemas.openxmlformats.org/officeDocument/2006/relationships/hyperlink" Target="https://uchi.ru/teachers/lk" TargetMode="External"/><Relationship Id="rId36" Type="http://schemas.openxmlformats.org/officeDocument/2006/relationships/hyperlink" Target="https://uchi.ru/teachers/lk" TargetMode="External"/><Relationship Id="rId57" Type="http://schemas.openxmlformats.org/officeDocument/2006/relationships/hyperlink" Target="https://uchi.ru/teachers/lk" TargetMode="External"/><Relationship Id="rId106" Type="http://schemas.openxmlformats.org/officeDocument/2006/relationships/hyperlink" Target="https://uchi.ru/teachers/lk" TargetMode="External"/><Relationship Id="rId127" Type="http://schemas.openxmlformats.org/officeDocument/2006/relationships/hyperlink" Target="https://uchi.ru/teachers/lk" TargetMode="External"/><Relationship Id="rId10" Type="http://schemas.openxmlformats.org/officeDocument/2006/relationships/hyperlink" Target="https://uchi.ru/teachers/lk" TargetMode="External"/><Relationship Id="rId31" Type="http://schemas.openxmlformats.org/officeDocument/2006/relationships/hyperlink" Target="https://uchi.ru/teachers/lk" TargetMode="External"/><Relationship Id="rId52" Type="http://schemas.openxmlformats.org/officeDocument/2006/relationships/hyperlink" Target="https://uchi.ru/teachers/lk" TargetMode="External"/><Relationship Id="rId73" Type="http://schemas.openxmlformats.org/officeDocument/2006/relationships/hyperlink" Target="https://uchi.ru/teachers/lk" TargetMode="External"/><Relationship Id="rId78" Type="http://schemas.openxmlformats.org/officeDocument/2006/relationships/hyperlink" Target="https://uchi.ru/teachers/lk" TargetMode="External"/><Relationship Id="rId94" Type="http://schemas.openxmlformats.org/officeDocument/2006/relationships/hyperlink" Target="https://uchi.ru/teachers/lk" TargetMode="External"/><Relationship Id="rId99" Type="http://schemas.openxmlformats.org/officeDocument/2006/relationships/hyperlink" Target="https://uchi.ru/teachers/lk" TargetMode="External"/><Relationship Id="rId101" Type="http://schemas.openxmlformats.org/officeDocument/2006/relationships/hyperlink" Target="https://uchi.ru/teachers/lk" TargetMode="External"/><Relationship Id="rId122" Type="http://schemas.openxmlformats.org/officeDocument/2006/relationships/hyperlink" Target="https://uchi.ru/teachers/l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teachers/lk" TargetMode="External"/><Relationship Id="rId26" Type="http://schemas.openxmlformats.org/officeDocument/2006/relationships/hyperlink" Target="https://uchi.ru/teachers/lk" TargetMode="External"/><Relationship Id="rId47" Type="http://schemas.openxmlformats.org/officeDocument/2006/relationships/hyperlink" Target="https://uchi.ru/teachers/lk" TargetMode="External"/><Relationship Id="rId68" Type="http://schemas.openxmlformats.org/officeDocument/2006/relationships/hyperlink" Target="https://uchi.ru/teachers/lk" TargetMode="External"/><Relationship Id="rId89" Type="http://schemas.openxmlformats.org/officeDocument/2006/relationships/hyperlink" Target="https://uchi.ru/teachers/lk" TargetMode="External"/><Relationship Id="rId112" Type="http://schemas.openxmlformats.org/officeDocument/2006/relationships/hyperlink" Target="https://uchi.ru/teachers/lk" TargetMode="External"/><Relationship Id="rId133" Type="http://schemas.openxmlformats.org/officeDocument/2006/relationships/hyperlink" Target="https://uchi.ru/teachers/lk" TargetMode="External"/><Relationship Id="rId16" Type="http://schemas.openxmlformats.org/officeDocument/2006/relationships/hyperlink" Target="https://uchi.ru/teachers/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7176</Words>
  <Characters>40909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9</cp:revision>
  <dcterms:created xsi:type="dcterms:W3CDTF">2023-09-12T14:59:00Z</dcterms:created>
  <dcterms:modified xsi:type="dcterms:W3CDTF">2025-12-10T09:02:00Z</dcterms:modified>
</cp:coreProperties>
</file>